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06106" w14:textId="48B4AD85" w:rsidR="0096375B" w:rsidRDefault="0096375B" w:rsidP="0096375B">
      <w:pPr>
        <w:jc w:val="right"/>
        <w:rPr>
          <w:bCs/>
          <w:iCs/>
          <w:sz w:val="24"/>
        </w:rPr>
      </w:pPr>
      <w:r w:rsidRPr="00C21A4E">
        <w:rPr>
          <w:bCs/>
          <w:iCs/>
          <w:sz w:val="24"/>
        </w:rPr>
        <w:t xml:space="preserve">Załącznik nr </w:t>
      </w:r>
      <w:r w:rsidR="00477C25">
        <w:rPr>
          <w:bCs/>
          <w:iCs/>
          <w:sz w:val="24"/>
        </w:rPr>
        <w:t>3</w:t>
      </w:r>
      <w:r w:rsidRPr="00C21A4E">
        <w:rPr>
          <w:bCs/>
          <w:iCs/>
          <w:sz w:val="24"/>
        </w:rPr>
        <w:t xml:space="preserve"> do SWZ </w:t>
      </w:r>
    </w:p>
    <w:p w14:paraId="418228E5" w14:textId="0CA6C216" w:rsidR="00EC69F0" w:rsidRDefault="00EC69F0" w:rsidP="00EC69F0">
      <w:r>
        <w:t>...............................................................</w:t>
      </w:r>
      <w:r w:rsidR="00F44566">
        <w:t>.........</w:t>
      </w:r>
    </w:p>
    <w:p w14:paraId="58E65BA7" w14:textId="02F9179E" w:rsidR="00F44566" w:rsidRDefault="00F44566" w:rsidP="00EC69F0">
      <w:r>
        <w:t>........................................................................</w:t>
      </w:r>
    </w:p>
    <w:p w14:paraId="18B28879" w14:textId="5E91BC0B" w:rsidR="00EC69F0" w:rsidRPr="00F44566" w:rsidRDefault="00EC69F0" w:rsidP="00F44566">
      <w:pPr>
        <w:ind w:right="5526"/>
        <w:jc w:val="center"/>
        <w:rPr>
          <w:i/>
          <w:iCs/>
          <w:sz w:val="16"/>
          <w:szCs w:val="16"/>
        </w:rPr>
      </w:pPr>
      <w:r w:rsidRPr="00F44566">
        <w:rPr>
          <w:i/>
          <w:iCs/>
          <w:sz w:val="16"/>
          <w:szCs w:val="16"/>
        </w:rPr>
        <w:t>pełna nazwa i adres wykonawcy lub wykonawców ubiegających się</w:t>
      </w:r>
      <w:r w:rsidR="00F44566">
        <w:rPr>
          <w:i/>
          <w:iCs/>
          <w:sz w:val="16"/>
          <w:szCs w:val="16"/>
        </w:rPr>
        <w:t xml:space="preserve"> </w:t>
      </w:r>
      <w:r w:rsidRPr="00F44566">
        <w:rPr>
          <w:i/>
          <w:iCs/>
          <w:sz w:val="16"/>
          <w:szCs w:val="16"/>
        </w:rPr>
        <w:t>wspólnie o udzielenie zamówienia</w:t>
      </w:r>
    </w:p>
    <w:p w14:paraId="58CDBB97" w14:textId="1D492BEE" w:rsidR="0096375B" w:rsidRPr="00F44566" w:rsidRDefault="0096375B" w:rsidP="00C21A4E">
      <w:pPr>
        <w:pStyle w:val="Tytu"/>
        <w:spacing w:line="240" w:lineRule="auto"/>
        <w:ind w:firstLine="5103"/>
        <w:jc w:val="left"/>
        <w:rPr>
          <w:sz w:val="28"/>
        </w:rPr>
      </w:pPr>
      <w:r w:rsidRPr="00F44566">
        <w:rPr>
          <w:sz w:val="28"/>
        </w:rPr>
        <w:t xml:space="preserve">Państwowe  Gospodarstwo  Leśne </w:t>
      </w:r>
    </w:p>
    <w:p w14:paraId="67A27D53" w14:textId="77777777" w:rsidR="0096375B" w:rsidRPr="00F44566" w:rsidRDefault="0096375B" w:rsidP="00C21A4E">
      <w:pPr>
        <w:pStyle w:val="Tytu"/>
        <w:spacing w:line="240" w:lineRule="auto"/>
        <w:ind w:firstLine="5103"/>
        <w:jc w:val="left"/>
        <w:rPr>
          <w:sz w:val="28"/>
        </w:rPr>
      </w:pPr>
      <w:r w:rsidRPr="00F44566">
        <w:rPr>
          <w:sz w:val="28"/>
        </w:rPr>
        <w:t xml:space="preserve">Lasy  Państwowe </w:t>
      </w:r>
    </w:p>
    <w:p w14:paraId="5FAEC173" w14:textId="55D1688E" w:rsidR="0096375B" w:rsidRPr="00F44566" w:rsidRDefault="0096375B" w:rsidP="00C21A4E">
      <w:pPr>
        <w:pStyle w:val="Tytu"/>
        <w:spacing w:line="240" w:lineRule="auto"/>
        <w:ind w:firstLine="5103"/>
        <w:jc w:val="left"/>
        <w:rPr>
          <w:sz w:val="28"/>
        </w:rPr>
      </w:pPr>
      <w:r w:rsidRPr="00F44566">
        <w:rPr>
          <w:sz w:val="28"/>
        </w:rPr>
        <w:t xml:space="preserve">Nadleśnictwo  </w:t>
      </w:r>
      <w:r w:rsidR="00A435EA">
        <w:rPr>
          <w:sz w:val="28"/>
        </w:rPr>
        <w:t>Jeleśnia</w:t>
      </w:r>
      <w:r w:rsidRPr="00F44566">
        <w:rPr>
          <w:sz w:val="28"/>
        </w:rPr>
        <w:t xml:space="preserve"> </w:t>
      </w:r>
    </w:p>
    <w:p w14:paraId="4E4052FC" w14:textId="7256B8F3" w:rsidR="0096375B" w:rsidRPr="00F44566" w:rsidRDefault="0096375B" w:rsidP="00C21A4E">
      <w:pPr>
        <w:pStyle w:val="Tytu"/>
        <w:spacing w:line="240" w:lineRule="auto"/>
        <w:ind w:firstLine="5103"/>
        <w:jc w:val="left"/>
        <w:rPr>
          <w:sz w:val="32"/>
        </w:rPr>
      </w:pPr>
      <w:r w:rsidRPr="00F44566">
        <w:rPr>
          <w:sz w:val="28"/>
        </w:rPr>
        <w:t xml:space="preserve">ul. </w:t>
      </w:r>
      <w:r w:rsidR="00A435EA">
        <w:rPr>
          <w:sz w:val="28"/>
        </w:rPr>
        <w:t>Suska 5</w:t>
      </w:r>
    </w:p>
    <w:p w14:paraId="14BC7134" w14:textId="153F38CD" w:rsidR="0096375B" w:rsidRPr="00F44566" w:rsidRDefault="0096375B" w:rsidP="00C21A4E">
      <w:pPr>
        <w:pStyle w:val="Tytu"/>
        <w:spacing w:line="240" w:lineRule="auto"/>
        <w:ind w:firstLine="5103"/>
        <w:jc w:val="left"/>
        <w:rPr>
          <w:b w:val="0"/>
          <w:sz w:val="32"/>
        </w:rPr>
      </w:pPr>
      <w:r w:rsidRPr="00F44566">
        <w:rPr>
          <w:sz w:val="28"/>
          <w:szCs w:val="28"/>
        </w:rPr>
        <w:t>34-</w:t>
      </w:r>
      <w:r w:rsidR="00A435EA">
        <w:rPr>
          <w:sz w:val="28"/>
          <w:szCs w:val="28"/>
        </w:rPr>
        <w:t>340  JELEŚNIA</w:t>
      </w:r>
    </w:p>
    <w:p w14:paraId="1C4FA1B3" w14:textId="05758D6D" w:rsidR="0096375B" w:rsidRPr="00F44566" w:rsidRDefault="0096375B" w:rsidP="00C21A4E">
      <w:pPr>
        <w:ind w:firstLine="5103"/>
        <w:rPr>
          <w:b/>
          <w:sz w:val="28"/>
        </w:rPr>
      </w:pPr>
      <w:r w:rsidRPr="00F44566">
        <w:rPr>
          <w:b/>
          <w:sz w:val="28"/>
        </w:rPr>
        <w:t xml:space="preserve">woj. </w:t>
      </w:r>
      <w:r w:rsidR="00EC69F0" w:rsidRPr="00F44566">
        <w:rPr>
          <w:b/>
          <w:sz w:val="28"/>
        </w:rPr>
        <w:t>ś</w:t>
      </w:r>
      <w:r w:rsidRPr="00F44566">
        <w:rPr>
          <w:b/>
          <w:sz w:val="28"/>
        </w:rPr>
        <w:t>ląskie</w:t>
      </w:r>
    </w:p>
    <w:p w14:paraId="35FB0048" w14:textId="439F7F64" w:rsidR="00B762BB" w:rsidRPr="00F44566" w:rsidRDefault="00B762BB" w:rsidP="00C21A4E">
      <w:pPr>
        <w:ind w:firstLine="5103"/>
        <w:rPr>
          <w:b/>
          <w:sz w:val="28"/>
        </w:rPr>
      </w:pPr>
    </w:p>
    <w:p w14:paraId="58E6FF29" w14:textId="77777777" w:rsidR="00323DDC" w:rsidRPr="006D06D4" w:rsidRDefault="00323DDC" w:rsidP="00C21A4E">
      <w:pPr>
        <w:ind w:firstLine="5103"/>
        <w:rPr>
          <w:b/>
          <w:sz w:val="24"/>
          <w:szCs w:val="18"/>
        </w:rPr>
      </w:pPr>
    </w:p>
    <w:p w14:paraId="7946A318" w14:textId="77777777" w:rsidR="0096375B" w:rsidRPr="00180F49" w:rsidRDefault="0096375B" w:rsidP="0096375B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25EBC0DD" w14:textId="68BF1118" w:rsidR="000E6F94" w:rsidRDefault="000E6F94" w:rsidP="0096375B">
      <w:pPr>
        <w:rPr>
          <w:szCs w:val="24"/>
        </w:rPr>
      </w:pPr>
    </w:p>
    <w:p w14:paraId="04FFB537" w14:textId="77777777" w:rsidR="00627976" w:rsidRDefault="00627976" w:rsidP="0096375B">
      <w:pPr>
        <w:rPr>
          <w:szCs w:val="24"/>
        </w:rPr>
      </w:pPr>
    </w:p>
    <w:p w14:paraId="60529C8D" w14:textId="7530625A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Ja / My, niżej podpisany/i  …………………….…………………………………….................</w:t>
      </w:r>
    </w:p>
    <w:p w14:paraId="4764BF49" w14:textId="77777777" w:rsidR="00EC69F0" w:rsidRDefault="00EC69F0" w:rsidP="0096375B">
      <w:pPr>
        <w:rPr>
          <w:sz w:val="24"/>
          <w:szCs w:val="24"/>
        </w:rPr>
      </w:pPr>
    </w:p>
    <w:p w14:paraId="5C4CA4E3" w14:textId="36CF3D05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 xml:space="preserve">działając w imieniu i na rzecz: </w:t>
      </w:r>
    </w:p>
    <w:p w14:paraId="3AA471DA" w14:textId="77777777" w:rsidR="00EC69F0" w:rsidRDefault="00EC69F0" w:rsidP="0096375B">
      <w:pPr>
        <w:rPr>
          <w:sz w:val="24"/>
          <w:szCs w:val="24"/>
        </w:rPr>
      </w:pPr>
    </w:p>
    <w:p w14:paraId="035E863D" w14:textId="5C3A10D4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5C50899B" w14:textId="0F89AA90" w:rsidR="0096375B" w:rsidRPr="00CB683C" w:rsidRDefault="0096375B" w:rsidP="00EC69F0">
      <w:pPr>
        <w:ind w:right="-2"/>
        <w:jc w:val="center"/>
        <w:rPr>
          <w:szCs w:val="24"/>
        </w:rPr>
      </w:pPr>
      <w:r w:rsidRPr="00F44566">
        <w:rPr>
          <w:i/>
        </w:rPr>
        <w:t xml:space="preserve">(pełna nazwa wykonawcy </w:t>
      </w:r>
      <w:r w:rsidR="00EC69F0" w:rsidRPr="00F44566">
        <w:rPr>
          <w:i/>
        </w:rPr>
        <w:t>lub wykonawców ubiegających się wspólnie o udzielenie zamówienia</w:t>
      </w:r>
      <w:r w:rsidRPr="00F44566">
        <w:rPr>
          <w:sz w:val="18"/>
          <w:szCs w:val="22"/>
        </w:rPr>
        <w:t>)</w:t>
      </w:r>
    </w:p>
    <w:p w14:paraId="39009936" w14:textId="77777777" w:rsidR="00EC69F0" w:rsidRDefault="00EC69F0" w:rsidP="0096375B">
      <w:pPr>
        <w:rPr>
          <w:sz w:val="24"/>
          <w:szCs w:val="24"/>
        </w:rPr>
      </w:pPr>
    </w:p>
    <w:p w14:paraId="18BBE909" w14:textId="2F610B70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BE7BD0E" w14:textId="1268264C" w:rsidR="0096375B" w:rsidRDefault="0096375B" w:rsidP="0096375B">
      <w:pPr>
        <w:jc w:val="center"/>
        <w:rPr>
          <w:szCs w:val="24"/>
        </w:rPr>
      </w:pPr>
      <w:r w:rsidRPr="00CB683C">
        <w:rPr>
          <w:szCs w:val="24"/>
        </w:rPr>
        <w:t>(</w:t>
      </w:r>
      <w:r w:rsidRPr="00CB683C">
        <w:rPr>
          <w:i/>
          <w:szCs w:val="24"/>
        </w:rPr>
        <w:t>adres siedziby wykonawcy</w:t>
      </w:r>
      <w:r w:rsidR="00EC69F0">
        <w:rPr>
          <w:i/>
          <w:szCs w:val="24"/>
        </w:rPr>
        <w:t xml:space="preserve"> lub adresy </w:t>
      </w:r>
      <w:r w:rsidR="00EC69F0" w:rsidRPr="00EC69F0">
        <w:rPr>
          <w:i/>
          <w:sz w:val="22"/>
          <w:szCs w:val="22"/>
        </w:rPr>
        <w:t>wykonawców ubiegających się wspólnie o udzielenie zamówienia</w:t>
      </w:r>
      <w:r w:rsidRPr="00CB683C">
        <w:rPr>
          <w:szCs w:val="24"/>
        </w:rPr>
        <w:t>)</w:t>
      </w:r>
    </w:p>
    <w:p w14:paraId="4091DCC5" w14:textId="77777777" w:rsidR="00EC69F0" w:rsidRPr="00CB683C" w:rsidRDefault="00EC69F0" w:rsidP="0096375B">
      <w:pPr>
        <w:jc w:val="center"/>
        <w:rPr>
          <w:szCs w:val="24"/>
        </w:rPr>
      </w:pPr>
    </w:p>
    <w:p w14:paraId="044CCA89" w14:textId="77777777" w:rsidR="0096375B" w:rsidRPr="006D06D4" w:rsidRDefault="0096375B" w:rsidP="0096375B">
      <w:pPr>
        <w:jc w:val="center"/>
        <w:rPr>
          <w:szCs w:val="24"/>
        </w:rPr>
      </w:pPr>
    </w:p>
    <w:tbl>
      <w:tblPr>
        <w:tblW w:w="8803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8"/>
        <w:gridCol w:w="299"/>
        <w:gridCol w:w="298"/>
        <w:gridCol w:w="298"/>
        <w:gridCol w:w="299"/>
        <w:gridCol w:w="299"/>
        <w:gridCol w:w="298"/>
      </w:tblGrid>
      <w:tr w:rsidR="00EC69F0" w:rsidRPr="00C21A4E" w14:paraId="5F39DE8C" w14:textId="77777777" w:rsidTr="00EC69F0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1029468" w14:textId="56BB064D" w:rsidR="00EC69F0" w:rsidRPr="00C21A4E" w:rsidRDefault="00EC69F0" w:rsidP="006F7EF1">
            <w:pPr>
              <w:rPr>
                <w:b/>
                <w:sz w:val="24"/>
                <w:szCs w:val="24"/>
              </w:rPr>
            </w:pPr>
            <w:r w:rsidRPr="00C21A4E">
              <w:rPr>
                <w:b/>
                <w:sz w:val="24"/>
                <w:szCs w:val="24"/>
              </w:rPr>
              <w:t>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1AD2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B73D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8DE8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C297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F55F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012D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CFA6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E4E6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74457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  <w:r w:rsidRPr="00C21A4E">
              <w:rPr>
                <w:color w:val="808080"/>
                <w:sz w:val="24"/>
                <w:szCs w:val="24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B58FF4" w14:textId="77777777" w:rsidR="00EC69F0" w:rsidRPr="00C21A4E" w:rsidRDefault="00EC69F0" w:rsidP="006F7EF1">
            <w:pPr>
              <w:rPr>
                <w:b/>
                <w:color w:val="000000"/>
                <w:sz w:val="24"/>
                <w:szCs w:val="24"/>
              </w:rPr>
            </w:pPr>
            <w:r w:rsidRPr="00C21A4E">
              <w:rPr>
                <w:color w:val="808080"/>
                <w:sz w:val="24"/>
                <w:szCs w:val="24"/>
              </w:rPr>
              <w:t xml:space="preserve">                    </w:t>
            </w:r>
            <w:r w:rsidRPr="00C21A4E">
              <w:rPr>
                <w:b/>
                <w:color w:val="000000"/>
                <w:sz w:val="24"/>
                <w:szCs w:val="24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4F05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4250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EC8D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BEE7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62EE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3B73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17CC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DA22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0CAD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2A42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</w:tr>
    </w:tbl>
    <w:p w14:paraId="59D305ED" w14:textId="77777777" w:rsidR="00F44566" w:rsidRDefault="00F44566" w:rsidP="0096375B">
      <w:pPr>
        <w:rPr>
          <w:b/>
          <w:sz w:val="24"/>
          <w:szCs w:val="24"/>
          <w:lang w:val="en-US"/>
        </w:rPr>
      </w:pPr>
    </w:p>
    <w:p w14:paraId="18D550B3" w14:textId="20D300D1" w:rsidR="00F44566" w:rsidRDefault="0096375B" w:rsidP="0096375B">
      <w:pPr>
        <w:rPr>
          <w:b/>
          <w:sz w:val="24"/>
          <w:szCs w:val="24"/>
          <w:lang w:val="en-US"/>
        </w:rPr>
      </w:pPr>
      <w:r w:rsidRPr="00C21A4E">
        <w:rPr>
          <w:b/>
          <w:sz w:val="24"/>
          <w:szCs w:val="24"/>
          <w:lang w:val="en-US"/>
        </w:rPr>
        <w:t xml:space="preserve">Tel. </w:t>
      </w:r>
      <w:r w:rsidRPr="00C21A4E">
        <w:rPr>
          <w:sz w:val="24"/>
          <w:szCs w:val="24"/>
          <w:lang w:val="en-US"/>
        </w:rPr>
        <w:t>………………………………</w:t>
      </w:r>
      <w:r w:rsidRPr="00C21A4E">
        <w:rPr>
          <w:b/>
          <w:sz w:val="24"/>
          <w:szCs w:val="24"/>
          <w:lang w:val="en-US"/>
        </w:rPr>
        <w:t>,</w:t>
      </w:r>
      <w:r w:rsidR="008B043C">
        <w:rPr>
          <w:b/>
          <w:sz w:val="24"/>
          <w:szCs w:val="24"/>
          <w:lang w:val="en-US"/>
        </w:rPr>
        <w:tab/>
      </w:r>
    </w:p>
    <w:p w14:paraId="01226D98" w14:textId="77777777" w:rsidR="00F44566" w:rsidRDefault="00F44566" w:rsidP="0096375B">
      <w:pPr>
        <w:rPr>
          <w:b/>
          <w:sz w:val="24"/>
          <w:szCs w:val="24"/>
          <w:lang w:val="en-US"/>
        </w:rPr>
      </w:pPr>
    </w:p>
    <w:p w14:paraId="1C0B0D85" w14:textId="4A859142" w:rsidR="0096375B" w:rsidRPr="00EC6E40" w:rsidRDefault="0096375B" w:rsidP="0096375B">
      <w:pPr>
        <w:rPr>
          <w:b/>
          <w:sz w:val="24"/>
          <w:szCs w:val="24"/>
          <w:lang w:val="en-US"/>
        </w:rPr>
      </w:pPr>
      <w:r w:rsidRPr="00EC6E40">
        <w:rPr>
          <w:b/>
          <w:sz w:val="24"/>
          <w:szCs w:val="24"/>
          <w:lang w:val="en-US"/>
        </w:rPr>
        <w:t xml:space="preserve">Adres e-mail:  </w:t>
      </w:r>
      <w:r w:rsidRPr="00EC6E40">
        <w:rPr>
          <w:sz w:val="24"/>
          <w:szCs w:val="24"/>
          <w:lang w:val="en-US"/>
        </w:rPr>
        <w:t xml:space="preserve">.................................................................. </w:t>
      </w:r>
    </w:p>
    <w:p w14:paraId="6F1268A7" w14:textId="65157788" w:rsidR="000E60F3" w:rsidRDefault="000E60F3" w:rsidP="001E1024">
      <w:pPr>
        <w:autoSpaceDE w:val="0"/>
        <w:autoSpaceDN w:val="0"/>
        <w:adjustRightInd w:val="0"/>
        <w:ind w:firstLine="426"/>
        <w:jc w:val="both"/>
        <w:rPr>
          <w:sz w:val="24"/>
          <w:szCs w:val="24"/>
          <w:lang w:val="en-US"/>
        </w:rPr>
      </w:pPr>
    </w:p>
    <w:p w14:paraId="039791BF" w14:textId="77777777" w:rsidR="00627976" w:rsidRDefault="00627976" w:rsidP="001E1024">
      <w:pPr>
        <w:autoSpaceDE w:val="0"/>
        <w:autoSpaceDN w:val="0"/>
        <w:adjustRightInd w:val="0"/>
        <w:ind w:firstLine="426"/>
        <w:jc w:val="both"/>
        <w:rPr>
          <w:sz w:val="24"/>
          <w:szCs w:val="24"/>
          <w:lang w:val="en-US"/>
        </w:rPr>
      </w:pPr>
    </w:p>
    <w:p w14:paraId="52B13C1F" w14:textId="588D6487" w:rsidR="00EC69F0" w:rsidRPr="00B43686" w:rsidRDefault="00EC69F0" w:rsidP="000A7934">
      <w:pPr>
        <w:autoSpaceDE w:val="0"/>
        <w:autoSpaceDN w:val="0"/>
        <w:adjustRightInd w:val="0"/>
        <w:jc w:val="both"/>
        <w:rPr>
          <w:b/>
          <w:i/>
          <w:sz w:val="36"/>
          <w:szCs w:val="32"/>
        </w:rPr>
      </w:pPr>
      <w:r>
        <w:rPr>
          <w:sz w:val="24"/>
          <w:szCs w:val="24"/>
        </w:rPr>
        <w:t xml:space="preserve">Składając ofertę w postępowaniu </w:t>
      </w:r>
      <w:r w:rsidR="00F44566">
        <w:rPr>
          <w:sz w:val="24"/>
          <w:szCs w:val="24"/>
        </w:rPr>
        <w:t xml:space="preserve">o udzielenie zamówienia publicznego </w:t>
      </w:r>
      <w:r>
        <w:rPr>
          <w:sz w:val="24"/>
          <w:szCs w:val="24"/>
        </w:rPr>
        <w:t xml:space="preserve">prowadzonym </w:t>
      </w:r>
      <w:r w:rsidR="00F44566">
        <w:rPr>
          <w:sz w:val="24"/>
          <w:szCs w:val="24"/>
        </w:rPr>
        <w:t xml:space="preserve">zgodnie z przepisami </w:t>
      </w:r>
      <w:r w:rsidR="00F44566" w:rsidRPr="005C325C">
        <w:rPr>
          <w:sz w:val="24"/>
          <w:szCs w:val="24"/>
          <w:lang w:eastAsia="en-US"/>
        </w:rPr>
        <w:t xml:space="preserve">ustawy z </w:t>
      </w:r>
      <w:r w:rsidR="00C54695">
        <w:rPr>
          <w:sz w:val="24"/>
          <w:szCs w:val="24"/>
          <w:lang w:eastAsia="en-US"/>
        </w:rPr>
        <w:t xml:space="preserve">dnia </w:t>
      </w:r>
      <w:r w:rsidR="00F44566" w:rsidRPr="005C325C">
        <w:rPr>
          <w:sz w:val="24"/>
          <w:szCs w:val="24"/>
          <w:lang w:eastAsia="en-US"/>
        </w:rPr>
        <w:t xml:space="preserve">11 września 2019 r. – </w:t>
      </w:r>
      <w:r w:rsidR="00F44566" w:rsidRPr="005C325C">
        <w:rPr>
          <w:i/>
          <w:iCs/>
          <w:sz w:val="24"/>
          <w:szCs w:val="24"/>
          <w:lang w:eastAsia="en-US"/>
        </w:rPr>
        <w:t>Prawo zamówień publicznych</w:t>
      </w:r>
      <w:r w:rsidR="00F44566" w:rsidRPr="005C325C">
        <w:rPr>
          <w:sz w:val="24"/>
          <w:szCs w:val="24"/>
          <w:lang w:eastAsia="en-US"/>
        </w:rPr>
        <w:t xml:space="preserve"> (</w:t>
      </w:r>
      <w:r w:rsidR="00F44566">
        <w:rPr>
          <w:sz w:val="24"/>
          <w:szCs w:val="24"/>
          <w:lang w:eastAsia="en-US"/>
        </w:rPr>
        <w:t xml:space="preserve">tekst jedn. </w:t>
      </w:r>
      <w:r w:rsidR="00F44566" w:rsidRPr="005C325C">
        <w:rPr>
          <w:sz w:val="24"/>
          <w:szCs w:val="24"/>
          <w:lang w:eastAsia="en-US"/>
        </w:rPr>
        <w:t>Dz.U. z 20</w:t>
      </w:r>
      <w:r w:rsidR="00F44566">
        <w:rPr>
          <w:sz w:val="24"/>
          <w:szCs w:val="24"/>
          <w:lang w:eastAsia="en-US"/>
        </w:rPr>
        <w:t>2</w:t>
      </w:r>
      <w:r w:rsidR="00A435EA">
        <w:rPr>
          <w:sz w:val="24"/>
          <w:szCs w:val="24"/>
          <w:lang w:eastAsia="en-US"/>
        </w:rPr>
        <w:t>4</w:t>
      </w:r>
      <w:r w:rsidR="00F44566" w:rsidRPr="005C325C">
        <w:rPr>
          <w:sz w:val="24"/>
          <w:szCs w:val="24"/>
          <w:lang w:eastAsia="en-US"/>
        </w:rPr>
        <w:t xml:space="preserve"> r. poz. </w:t>
      </w:r>
      <w:r w:rsidR="00F44566">
        <w:rPr>
          <w:sz w:val="24"/>
          <w:szCs w:val="24"/>
          <w:lang w:eastAsia="en-US"/>
        </w:rPr>
        <w:t>1</w:t>
      </w:r>
      <w:r w:rsidR="00A435EA">
        <w:rPr>
          <w:sz w:val="24"/>
          <w:szCs w:val="24"/>
          <w:lang w:eastAsia="en-US"/>
        </w:rPr>
        <w:t>320</w:t>
      </w:r>
      <w:r w:rsidR="00C54695">
        <w:rPr>
          <w:sz w:val="24"/>
          <w:szCs w:val="24"/>
          <w:lang w:eastAsia="en-US"/>
        </w:rPr>
        <w:t xml:space="preserve"> ze zmian.</w:t>
      </w:r>
      <w:r w:rsidR="00F44566" w:rsidRPr="005C325C">
        <w:rPr>
          <w:sz w:val="24"/>
          <w:szCs w:val="24"/>
          <w:lang w:eastAsia="en-US"/>
        </w:rPr>
        <w:t>)</w:t>
      </w:r>
      <w:r w:rsidR="00F44566">
        <w:rPr>
          <w:sz w:val="24"/>
          <w:szCs w:val="24"/>
          <w:lang w:eastAsia="en-US"/>
        </w:rPr>
        <w:t>,</w:t>
      </w:r>
      <w:r w:rsidR="00F44566" w:rsidRPr="005C325C">
        <w:rPr>
          <w:sz w:val="24"/>
          <w:szCs w:val="24"/>
          <w:lang w:eastAsia="en-US"/>
        </w:rPr>
        <w:t xml:space="preserve"> zwanej dalej </w:t>
      </w:r>
      <w:r w:rsidR="00F44566" w:rsidRPr="005C325C">
        <w:rPr>
          <w:i/>
          <w:iCs/>
          <w:sz w:val="24"/>
          <w:szCs w:val="24"/>
          <w:lang w:eastAsia="en-US"/>
        </w:rPr>
        <w:t>Prawo zamówień publicznych</w:t>
      </w:r>
      <w:r w:rsidR="00F44566">
        <w:rPr>
          <w:i/>
          <w:iCs/>
          <w:sz w:val="24"/>
          <w:szCs w:val="24"/>
          <w:lang w:eastAsia="en-US"/>
        </w:rPr>
        <w:t xml:space="preserve">, </w:t>
      </w:r>
      <w:r>
        <w:rPr>
          <w:sz w:val="24"/>
          <w:szCs w:val="24"/>
        </w:rPr>
        <w:t xml:space="preserve">w trybie podstawowym </w:t>
      </w:r>
      <w:r w:rsidR="00A435EA">
        <w:rPr>
          <w:sz w:val="24"/>
          <w:szCs w:val="24"/>
        </w:rPr>
        <w:t>be</w:t>
      </w:r>
      <w:r w:rsidR="00C54695">
        <w:rPr>
          <w:sz w:val="24"/>
          <w:szCs w:val="24"/>
        </w:rPr>
        <w:t xml:space="preserve">z negocjacji </w:t>
      </w:r>
      <w:r>
        <w:rPr>
          <w:sz w:val="24"/>
          <w:szCs w:val="24"/>
        </w:rPr>
        <w:t xml:space="preserve">(Znak sprawy </w:t>
      </w:r>
      <w:r w:rsidRPr="00F44566">
        <w:rPr>
          <w:b/>
          <w:bCs/>
          <w:sz w:val="24"/>
          <w:szCs w:val="24"/>
        </w:rPr>
        <w:t>S.270.</w:t>
      </w:r>
      <w:r w:rsidR="00A435EA">
        <w:rPr>
          <w:b/>
          <w:bCs/>
          <w:sz w:val="24"/>
          <w:szCs w:val="24"/>
        </w:rPr>
        <w:t>12</w:t>
      </w:r>
      <w:r w:rsidRPr="00F44566">
        <w:rPr>
          <w:b/>
          <w:bCs/>
          <w:sz w:val="24"/>
          <w:szCs w:val="24"/>
        </w:rPr>
        <w:t>.202</w:t>
      </w:r>
      <w:r w:rsidR="00A435EA">
        <w:rPr>
          <w:b/>
          <w:bCs/>
          <w:sz w:val="24"/>
          <w:szCs w:val="24"/>
        </w:rPr>
        <w:t>5</w:t>
      </w:r>
      <w:r>
        <w:rPr>
          <w:sz w:val="24"/>
          <w:szCs w:val="24"/>
        </w:rPr>
        <w:t xml:space="preserve">) na roboty budowlane pn. </w:t>
      </w:r>
      <w:bookmarkStart w:id="0" w:name="_Hlk202904020"/>
      <w:r w:rsidR="00A435EA" w:rsidRPr="00785E42">
        <w:rPr>
          <w:b/>
          <w:bCs/>
          <w:i/>
          <w:iCs/>
          <w:sz w:val="24"/>
          <w:szCs w:val="28"/>
        </w:rPr>
        <w:t xml:space="preserve">Budowa podwójnej kancelarii leśnictwa Kocierz Rychwałdzki i Kocierz </w:t>
      </w:r>
      <w:proofErr w:type="spellStart"/>
      <w:r w:rsidR="00A435EA" w:rsidRPr="00785E42">
        <w:rPr>
          <w:b/>
          <w:bCs/>
          <w:i/>
          <w:iCs/>
          <w:sz w:val="24"/>
          <w:szCs w:val="28"/>
        </w:rPr>
        <w:t>Moszczanicki</w:t>
      </w:r>
      <w:proofErr w:type="spellEnd"/>
      <w:r w:rsidR="00A435EA">
        <w:rPr>
          <w:i/>
          <w:iCs/>
          <w:sz w:val="24"/>
          <w:szCs w:val="28"/>
        </w:rPr>
        <w:t xml:space="preserve"> </w:t>
      </w:r>
      <w:bookmarkEnd w:id="0"/>
      <w:r w:rsidRPr="00B43686">
        <w:rPr>
          <w:bCs/>
          <w:iCs/>
          <w:sz w:val="24"/>
          <w:szCs w:val="24"/>
        </w:rPr>
        <w:t>oferuję</w:t>
      </w:r>
      <w:r w:rsidRPr="00C21A4E">
        <w:rPr>
          <w:sz w:val="24"/>
          <w:szCs w:val="24"/>
        </w:rPr>
        <w:t>/my wy</w:t>
      </w:r>
      <w:r>
        <w:rPr>
          <w:sz w:val="24"/>
          <w:szCs w:val="24"/>
        </w:rPr>
        <w:t xml:space="preserve">konanie przedmiotu zamówienia w </w:t>
      </w:r>
      <w:r w:rsidRPr="00C21A4E">
        <w:rPr>
          <w:sz w:val="24"/>
          <w:szCs w:val="24"/>
        </w:rPr>
        <w:t xml:space="preserve">pełnym rzeczowym zakresie objętym </w:t>
      </w:r>
      <w:r w:rsidRPr="00C21A4E">
        <w:rPr>
          <w:i/>
          <w:sz w:val="24"/>
          <w:szCs w:val="24"/>
        </w:rPr>
        <w:t>Specyfikacją Warunków Zamówienia</w:t>
      </w:r>
      <w:r>
        <w:rPr>
          <w:i/>
          <w:sz w:val="24"/>
          <w:szCs w:val="24"/>
        </w:rPr>
        <w:t xml:space="preserve"> </w:t>
      </w:r>
      <w:r w:rsidRPr="00C21A4E">
        <w:rPr>
          <w:sz w:val="24"/>
          <w:szCs w:val="24"/>
        </w:rPr>
        <w:t>na następujących warunkach:</w:t>
      </w:r>
    </w:p>
    <w:p w14:paraId="7D9D3B1B" w14:textId="1DED0E99" w:rsidR="001E1024" w:rsidRDefault="001E1024" w:rsidP="000021A3">
      <w:pPr>
        <w:ind w:firstLine="709"/>
        <w:jc w:val="both"/>
        <w:rPr>
          <w:b/>
          <w:i/>
          <w:sz w:val="24"/>
        </w:rPr>
      </w:pPr>
    </w:p>
    <w:p w14:paraId="13F16EF3" w14:textId="21D73611" w:rsidR="00B43686" w:rsidRDefault="0096375B" w:rsidP="000A7934">
      <w:pPr>
        <w:pStyle w:val="Akapitzlist"/>
        <w:numPr>
          <w:ilvl w:val="0"/>
          <w:numId w:val="35"/>
        </w:numPr>
        <w:spacing w:before="120"/>
        <w:ind w:left="426" w:hanging="426"/>
        <w:contextualSpacing w:val="0"/>
        <w:jc w:val="both"/>
        <w:rPr>
          <w:sz w:val="24"/>
          <w:szCs w:val="24"/>
        </w:rPr>
      </w:pPr>
      <w:r w:rsidRPr="001E1024">
        <w:rPr>
          <w:rFonts w:eastAsia="Calibri"/>
          <w:sz w:val="24"/>
          <w:szCs w:val="24"/>
          <w:lang w:eastAsia="en-US"/>
        </w:rPr>
        <w:t>O</w:t>
      </w:r>
      <w:r w:rsidRPr="001E1024">
        <w:rPr>
          <w:sz w:val="24"/>
          <w:szCs w:val="24"/>
        </w:rPr>
        <w:t>f</w:t>
      </w:r>
      <w:r w:rsidRPr="00C21A4E">
        <w:rPr>
          <w:sz w:val="24"/>
          <w:szCs w:val="24"/>
        </w:rPr>
        <w:t xml:space="preserve">erujemy </w:t>
      </w:r>
      <w:r w:rsidR="00B43686" w:rsidRPr="00C21A4E">
        <w:rPr>
          <w:sz w:val="24"/>
          <w:szCs w:val="24"/>
        </w:rPr>
        <w:t>wykonanie przedmiotu zamówienia objętego postępowaniem</w:t>
      </w:r>
      <w:r w:rsidR="00B43686">
        <w:rPr>
          <w:sz w:val="24"/>
          <w:szCs w:val="24"/>
        </w:rPr>
        <w:t xml:space="preserve"> za cenę:</w:t>
      </w:r>
    </w:p>
    <w:p w14:paraId="0E00383C" w14:textId="77777777" w:rsidR="000A7934" w:rsidRPr="00E37125" w:rsidRDefault="000A7934" w:rsidP="000A7934">
      <w:pPr>
        <w:pStyle w:val="Akapitzlist"/>
        <w:spacing w:before="120"/>
        <w:ind w:left="567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brutto (wraz z podatkiem VAT): ...................………………………….. złotych </w:t>
      </w:r>
    </w:p>
    <w:p w14:paraId="397A0740" w14:textId="77777777" w:rsidR="000A7934" w:rsidRPr="00E37125" w:rsidRDefault="000A7934" w:rsidP="000A7934">
      <w:pPr>
        <w:pStyle w:val="Akapitzlist"/>
        <w:spacing w:before="120"/>
        <w:ind w:left="567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w tym podatek VAT według stawki </w:t>
      </w:r>
      <w:r>
        <w:rPr>
          <w:sz w:val="24"/>
          <w:szCs w:val="24"/>
        </w:rPr>
        <w:t>23</w:t>
      </w:r>
      <w:r w:rsidRPr="00E37125">
        <w:rPr>
          <w:sz w:val="24"/>
          <w:szCs w:val="24"/>
        </w:rPr>
        <w:t xml:space="preserve">% w kwocie  ………………............. złotych  </w:t>
      </w:r>
    </w:p>
    <w:p w14:paraId="1974F799" w14:textId="77777777" w:rsidR="000A7934" w:rsidRPr="00E37125" w:rsidRDefault="000A7934" w:rsidP="000A7934">
      <w:pPr>
        <w:pStyle w:val="Akapitzlist"/>
        <w:spacing w:before="120"/>
        <w:ind w:left="567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kwota netto: .......................................................................................................... złotych </w:t>
      </w:r>
    </w:p>
    <w:p w14:paraId="44009AD4" w14:textId="0F0A6D98" w:rsidR="00652F40" w:rsidRDefault="00652F40" w:rsidP="00B43686">
      <w:pPr>
        <w:pStyle w:val="Tekstprzypisudolnego"/>
        <w:ind w:left="567"/>
        <w:jc w:val="both"/>
        <w:rPr>
          <w:szCs w:val="24"/>
        </w:rPr>
      </w:pPr>
    </w:p>
    <w:p w14:paraId="27EDB3BF" w14:textId="77777777" w:rsidR="00627976" w:rsidRDefault="00627976" w:rsidP="00B43686">
      <w:pPr>
        <w:pStyle w:val="Tekstprzypisudolnego"/>
        <w:ind w:left="567"/>
        <w:jc w:val="both"/>
        <w:rPr>
          <w:szCs w:val="24"/>
        </w:rPr>
      </w:pPr>
    </w:p>
    <w:p w14:paraId="38D66A7A" w14:textId="6621EAD7" w:rsidR="00B43686" w:rsidRDefault="00B43686" w:rsidP="00B43686">
      <w:pPr>
        <w:pStyle w:val="Tekstprzypisudolnego"/>
        <w:ind w:left="567"/>
        <w:jc w:val="both"/>
        <w:rPr>
          <w:szCs w:val="24"/>
        </w:rPr>
      </w:pPr>
      <w:r w:rsidRPr="00C21A4E">
        <w:rPr>
          <w:szCs w:val="24"/>
        </w:rPr>
        <w:t>Oświadczam (-y), że powyższa cena zawiera wszystkie koszty związane z realizacją przedmiotu umowy, zgodnie z</w:t>
      </w:r>
      <w:r w:rsidR="00A435EA">
        <w:rPr>
          <w:szCs w:val="24"/>
        </w:rPr>
        <w:t xml:space="preserve"> </w:t>
      </w:r>
      <w:r w:rsidRPr="00C21A4E">
        <w:rPr>
          <w:szCs w:val="24"/>
        </w:rPr>
        <w:t xml:space="preserve">dokumentacją projektową, jakie ponosi </w:t>
      </w:r>
      <w:r w:rsidRPr="00C21A4E">
        <w:rPr>
          <w:b/>
          <w:szCs w:val="24"/>
        </w:rPr>
        <w:t xml:space="preserve">Zamawiający </w:t>
      </w:r>
      <w:r>
        <w:rPr>
          <w:szCs w:val="24"/>
        </w:rPr>
        <w:t>w </w:t>
      </w:r>
      <w:r w:rsidRPr="00C21A4E">
        <w:rPr>
          <w:szCs w:val="24"/>
        </w:rPr>
        <w:t>przypadku wyboru niniejszej oferty.</w:t>
      </w:r>
    </w:p>
    <w:p w14:paraId="37B55580" w14:textId="6185E3BB" w:rsidR="000A7934" w:rsidRDefault="000A7934" w:rsidP="00B43686">
      <w:pPr>
        <w:pStyle w:val="Tekstprzypisudolnego"/>
        <w:ind w:left="567"/>
        <w:jc w:val="both"/>
        <w:rPr>
          <w:szCs w:val="24"/>
        </w:rPr>
      </w:pPr>
    </w:p>
    <w:p w14:paraId="687E635C" w14:textId="77777777" w:rsidR="00C54695" w:rsidRDefault="00C54695" w:rsidP="00B43686">
      <w:pPr>
        <w:pStyle w:val="Tekstprzypisudolnego"/>
        <w:ind w:left="567"/>
        <w:jc w:val="both"/>
        <w:rPr>
          <w:szCs w:val="24"/>
        </w:rPr>
      </w:pPr>
    </w:p>
    <w:p w14:paraId="1D2DCABC" w14:textId="45A32448" w:rsidR="00627976" w:rsidRDefault="00627976" w:rsidP="00627976">
      <w:pPr>
        <w:pStyle w:val="Akapitzlist"/>
        <w:numPr>
          <w:ilvl w:val="0"/>
          <w:numId w:val="35"/>
        </w:numPr>
        <w:spacing w:before="120" w:after="200" w:line="276" w:lineRule="auto"/>
        <w:ind w:left="426" w:hanging="426"/>
        <w:contextualSpacing w:val="0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Oświadczam/y, że </w:t>
      </w:r>
      <w:r>
        <w:rPr>
          <w:sz w:val="24"/>
          <w:szCs w:val="24"/>
        </w:rPr>
        <w:t xml:space="preserve">udzielamy </w:t>
      </w:r>
      <w:r w:rsidRPr="00653FA4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>0</w:t>
      </w:r>
      <w:r w:rsidRPr="00653FA4">
        <w:rPr>
          <w:b/>
          <w:bCs/>
          <w:sz w:val="24"/>
          <w:szCs w:val="24"/>
        </w:rPr>
        <w:t xml:space="preserve"> miesięcznej gwarancji</w:t>
      </w:r>
      <w:r>
        <w:rPr>
          <w:sz w:val="24"/>
          <w:szCs w:val="24"/>
        </w:rPr>
        <w:t xml:space="preserve"> oraz </w:t>
      </w:r>
      <w:r w:rsidRPr="00653FA4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>0</w:t>
      </w:r>
      <w:r w:rsidRPr="00653FA4">
        <w:rPr>
          <w:b/>
          <w:bCs/>
          <w:sz w:val="24"/>
          <w:szCs w:val="24"/>
        </w:rPr>
        <w:t xml:space="preserve"> miesięcznej rękojmi</w:t>
      </w:r>
      <w:r>
        <w:rPr>
          <w:sz w:val="24"/>
          <w:szCs w:val="24"/>
        </w:rPr>
        <w:t xml:space="preserve"> na wykonane roboty budowlane.</w:t>
      </w:r>
    </w:p>
    <w:p w14:paraId="1EB3B2D4" w14:textId="77777777" w:rsidR="00627976" w:rsidRDefault="00627976" w:rsidP="00627976">
      <w:pPr>
        <w:pStyle w:val="Akapitzlist"/>
        <w:spacing w:before="120" w:after="200" w:line="276" w:lineRule="auto"/>
        <w:ind w:left="426"/>
        <w:contextualSpacing w:val="0"/>
        <w:jc w:val="both"/>
        <w:rPr>
          <w:sz w:val="24"/>
          <w:szCs w:val="24"/>
        </w:rPr>
      </w:pPr>
    </w:p>
    <w:p w14:paraId="104D71A5" w14:textId="163DBB1C" w:rsidR="00F44566" w:rsidRPr="00F44566" w:rsidRDefault="00F44566" w:rsidP="001D6BA3">
      <w:pPr>
        <w:pStyle w:val="Akapitzlist"/>
        <w:numPr>
          <w:ilvl w:val="0"/>
          <w:numId w:val="35"/>
        </w:numPr>
        <w:spacing w:before="120"/>
        <w:ind w:left="426" w:hanging="426"/>
        <w:contextualSpacing w:val="0"/>
        <w:jc w:val="both"/>
        <w:rPr>
          <w:sz w:val="24"/>
          <w:szCs w:val="24"/>
        </w:rPr>
      </w:pPr>
      <w:r w:rsidRPr="00F44566">
        <w:rPr>
          <w:sz w:val="24"/>
          <w:szCs w:val="24"/>
        </w:rPr>
        <w:t xml:space="preserve">Oświadczamy (-y), że wadium w kwocie </w:t>
      </w:r>
      <w:r w:rsidRPr="00F44566">
        <w:rPr>
          <w:b/>
          <w:sz w:val="24"/>
          <w:szCs w:val="24"/>
        </w:rPr>
        <w:t>……………… złotych</w:t>
      </w:r>
      <w:r w:rsidRPr="00F44566">
        <w:rPr>
          <w:sz w:val="24"/>
          <w:szCs w:val="24"/>
        </w:rPr>
        <w:t xml:space="preserve"> zostało wniesione w dniu ……………………… w formie: ..............................................................................</w:t>
      </w:r>
    </w:p>
    <w:p w14:paraId="060D8955" w14:textId="77777777" w:rsidR="00F44566" w:rsidRDefault="00F44566" w:rsidP="001D6BA3">
      <w:pPr>
        <w:pStyle w:val="Akapitzlist"/>
        <w:spacing w:before="120"/>
        <w:ind w:left="425"/>
        <w:contextualSpacing w:val="0"/>
        <w:jc w:val="both"/>
        <w:rPr>
          <w:sz w:val="24"/>
          <w:szCs w:val="24"/>
        </w:rPr>
      </w:pPr>
      <w:r w:rsidRPr="00D102E1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539803F" w14:textId="57BD6DB1" w:rsidR="002B4457" w:rsidRDefault="002B4457" w:rsidP="00B43686">
      <w:pPr>
        <w:pStyle w:val="Akapitzlist"/>
        <w:ind w:left="426"/>
        <w:jc w:val="both"/>
        <w:rPr>
          <w:sz w:val="24"/>
          <w:szCs w:val="24"/>
        </w:rPr>
      </w:pPr>
    </w:p>
    <w:p w14:paraId="1925FDCA" w14:textId="77777777" w:rsidR="00C54695" w:rsidRDefault="00C54695" w:rsidP="00B43686">
      <w:pPr>
        <w:pStyle w:val="Akapitzlist"/>
        <w:ind w:left="426"/>
        <w:jc w:val="both"/>
        <w:rPr>
          <w:sz w:val="24"/>
          <w:szCs w:val="24"/>
        </w:rPr>
      </w:pPr>
    </w:p>
    <w:p w14:paraId="79F9BD03" w14:textId="0869DEF1" w:rsidR="00B43686" w:rsidRDefault="00B43686" w:rsidP="00B43686">
      <w:pPr>
        <w:pStyle w:val="Akapitzlist"/>
        <w:numPr>
          <w:ilvl w:val="0"/>
          <w:numId w:val="35"/>
        </w:numPr>
        <w:ind w:left="426" w:hanging="426"/>
        <w:jc w:val="both"/>
        <w:rPr>
          <w:sz w:val="24"/>
          <w:szCs w:val="24"/>
        </w:rPr>
      </w:pPr>
      <w:r w:rsidRPr="00C21A4E">
        <w:rPr>
          <w:sz w:val="24"/>
          <w:szCs w:val="24"/>
        </w:rPr>
        <w:t>Oświadczam (-y), że uważam (-y) się za związanych niniejszą ofertą na czas wskazany w </w:t>
      </w:r>
      <w:r w:rsidRPr="00C21A4E">
        <w:rPr>
          <w:i/>
          <w:sz w:val="24"/>
          <w:szCs w:val="24"/>
        </w:rPr>
        <w:t>Specyfikacji Warunków Zamówienia</w:t>
      </w:r>
      <w:r w:rsidRPr="00C21A4E">
        <w:rPr>
          <w:sz w:val="24"/>
          <w:szCs w:val="24"/>
        </w:rPr>
        <w:t>, tj</w:t>
      </w:r>
      <w:r w:rsidRPr="00C21A4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30</w:t>
      </w:r>
      <w:r w:rsidRPr="00C21A4E">
        <w:rPr>
          <w:b/>
          <w:sz w:val="24"/>
          <w:szCs w:val="24"/>
        </w:rPr>
        <w:t xml:space="preserve"> dni</w:t>
      </w:r>
      <w:r w:rsidRPr="00C21A4E">
        <w:rPr>
          <w:sz w:val="24"/>
          <w:szCs w:val="24"/>
        </w:rPr>
        <w:t xml:space="preserve"> od upływu terminu składania ofert.</w:t>
      </w:r>
    </w:p>
    <w:p w14:paraId="14105900" w14:textId="218D9447" w:rsidR="00DF741F" w:rsidRDefault="00DF741F" w:rsidP="00DF741F">
      <w:pPr>
        <w:pStyle w:val="Akapitzlist"/>
        <w:ind w:left="426"/>
        <w:jc w:val="both"/>
        <w:rPr>
          <w:sz w:val="24"/>
          <w:szCs w:val="24"/>
        </w:rPr>
      </w:pPr>
    </w:p>
    <w:p w14:paraId="4F7E393D" w14:textId="77777777" w:rsidR="00323DDC" w:rsidRPr="00C21A4E" w:rsidRDefault="00323DDC" w:rsidP="00DF741F">
      <w:pPr>
        <w:pStyle w:val="Akapitzlist"/>
        <w:ind w:left="426"/>
        <w:jc w:val="both"/>
        <w:rPr>
          <w:sz w:val="24"/>
          <w:szCs w:val="24"/>
        </w:rPr>
      </w:pPr>
    </w:p>
    <w:p w14:paraId="142E25DB" w14:textId="77777777" w:rsidR="00B43686" w:rsidRPr="002F5A80" w:rsidRDefault="00B43686" w:rsidP="00B43686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sz w:val="24"/>
        </w:rPr>
      </w:pPr>
      <w:r w:rsidRPr="002F5A80">
        <w:rPr>
          <w:sz w:val="24"/>
        </w:rPr>
        <w:t xml:space="preserve">Oświadczamy (-y), że wybór </w:t>
      </w:r>
      <w:r w:rsidRPr="002F5A80">
        <w:rPr>
          <w:sz w:val="24"/>
          <w:szCs w:val="24"/>
        </w:rPr>
        <w:t xml:space="preserve">oferty: </w:t>
      </w:r>
    </w:p>
    <w:p w14:paraId="496F0086" w14:textId="2B2B3D16" w:rsidR="00B43686" w:rsidRDefault="00627976" w:rsidP="00323DDC">
      <w:pPr>
        <w:pStyle w:val="Akapitzlist"/>
        <w:spacing w:after="120"/>
        <w:ind w:left="851" w:hanging="425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B43686" w:rsidRPr="001D6BA3">
        <w:rPr>
          <w:b/>
          <w:bCs/>
          <w:sz w:val="24"/>
          <w:szCs w:val="24"/>
        </w:rPr>
        <w:t>.1.</w:t>
      </w:r>
      <w:r w:rsidR="00B43686">
        <w:rPr>
          <w:b/>
          <w:sz w:val="28"/>
          <w:szCs w:val="24"/>
        </w:rPr>
        <w:tab/>
      </w:r>
      <w:r w:rsidR="00B43686" w:rsidRPr="002F5A80">
        <w:rPr>
          <w:b/>
          <w:sz w:val="28"/>
          <w:szCs w:val="24"/>
        </w:rPr>
        <w:t>nie będzie</w:t>
      </w:r>
      <w:r w:rsidR="00B43686" w:rsidRPr="002F5A80">
        <w:rPr>
          <w:sz w:val="28"/>
          <w:szCs w:val="24"/>
        </w:rPr>
        <w:t xml:space="preserve"> </w:t>
      </w:r>
      <w:r w:rsidR="00B43686" w:rsidRPr="002F5A80">
        <w:rPr>
          <w:b/>
          <w:sz w:val="24"/>
          <w:szCs w:val="24"/>
        </w:rPr>
        <w:t>prowadzić do powstania u Zamawiającego obowiązku podatkowego*</w:t>
      </w:r>
    </w:p>
    <w:p w14:paraId="4273F6D6" w14:textId="77777777" w:rsidR="00B43686" w:rsidRDefault="00B43686" w:rsidP="00323DDC">
      <w:pPr>
        <w:pStyle w:val="Akapitzlist"/>
        <w:spacing w:after="120"/>
        <w:ind w:left="851" w:hanging="425"/>
        <w:jc w:val="both"/>
        <w:rPr>
          <w:b/>
          <w:sz w:val="24"/>
          <w:szCs w:val="24"/>
        </w:rPr>
      </w:pPr>
    </w:p>
    <w:p w14:paraId="75D147A1" w14:textId="2625B9DA" w:rsidR="00B43686" w:rsidRPr="002F5A80" w:rsidRDefault="00627976" w:rsidP="00323DDC">
      <w:pPr>
        <w:pStyle w:val="Akapitzlist"/>
        <w:spacing w:after="120"/>
        <w:ind w:left="851" w:hanging="425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5</w:t>
      </w:r>
      <w:r w:rsidR="00B43686" w:rsidRPr="001D6BA3">
        <w:rPr>
          <w:b/>
          <w:bCs/>
          <w:sz w:val="24"/>
          <w:szCs w:val="24"/>
        </w:rPr>
        <w:t>.2</w:t>
      </w:r>
      <w:r w:rsidR="00B43686" w:rsidRPr="0008436C">
        <w:rPr>
          <w:sz w:val="24"/>
          <w:szCs w:val="24"/>
        </w:rPr>
        <w:t>.</w:t>
      </w:r>
      <w:r w:rsidR="00B43686">
        <w:rPr>
          <w:b/>
          <w:sz w:val="28"/>
          <w:szCs w:val="24"/>
        </w:rPr>
        <w:tab/>
      </w:r>
      <w:r w:rsidR="00B43686" w:rsidRPr="002F5A80">
        <w:rPr>
          <w:b/>
          <w:sz w:val="28"/>
          <w:szCs w:val="24"/>
        </w:rPr>
        <w:t>będzie</w:t>
      </w:r>
      <w:r w:rsidR="00B43686" w:rsidRPr="002F5A80">
        <w:rPr>
          <w:sz w:val="24"/>
          <w:szCs w:val="24"/>
        </w:rPr>
        <w:t xml:space="preserve"> </w:t>
      </w:r>
      <w:r w:rsidR="00B43686" w:rsidRPr="002F5A80">
        <w:rPr>
          <w:b/>
          <w:sz w:val="24"/>
          <w:szCs w:val="24"/>
        </w:rPr>
        <w:t>prowadzić do powstania u Zamawiającego obowiązku podatkowego*.</w:t>
      </w:r>
    </w:p>
    <w:p w14:paraId="767E92B4" w14:textId="131B4CEA" w:rsidR="00B43686" w:rsidRDefault="00B43686" w:rsidP="001D6BA3">
      <w:pPr>
        <w:pStyle w:val="Akapitzlist"/>
        <w:spacing w:after="120"/>
        <w:ind w:left="851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 w:rsidR="005509D3"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………………………………………………………………………..</w:t>
      </w:r>
    </w:p>
    <w:p w14:paraId="6810800E" w14:textId="6EE02C3B" w:rsidR="001D6BA3" w:rsidRDefault="001D6BA3" w:rsidP="001D6BA3">
      <w:pPr>
        <w:pStyle w:val="Akapitzlist"/>
        <w:spacing w:after="120"/>
        <w:ind w:left="851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………………………………………………………………………</w:t>
      </w:r>
      <w:r>
        <w:rPr>
          <w:sz w:val="24"/>
          <w:szCs w:val="24"/>
        </w:rPr>
        <w:t>…………………</w:t>
      </w:r>
      <w:r w:rsidRPr="002F5A80">
        <w:rPr>
          <w:sz w:val="24"/>
          <w:szCs w:val="24"/>
        </w:rPr>
        <w:t>.</w:t>
      </w:r>
    </w:p>
    <w:p w14:paraId="290DBCA2" w14:textId="77777777" w:rsidR="00627976" w:rsidRDefault="00627976" w:rsidP="001D6BA3">
      <w:pPr>
        <w:pStyle w:val="Akapitzlist"/>
        <w:spacing w:after="120"/>
        <w:ind w:left="851" w:right="23"/>
        <w:contextualSpacing w:val="0"/>
        <w:jc w:val="both"/>
        <w:rPr>
          <w:sz w:val="24"/>
          <w:szCs w:val="24"/>
        </w:rPr>
      </w:pPr>
    </w:p>
    <w:p w14:paraId="0E52FE38" w14:textId="77777777" w:rsidR="00B43686" w:rsidRDefault="00B43686" w:rsidP="00B43686">
      <w:pPr>
        <w:pStyle w:val="Akapitzlist"/>
        <w:numPr>
          <w:ilvl w:val="0"/>
          <w:numId w:val="35"/>
        </w:numPr>
        <w:spacing w:line="360" w:lineRule="auto"/>
        <w:ind w:left="426" w:right="23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 , że </w:t>
      </w:r>
    </w:p>
    <w:p w14:paraId="076F3D02" w14:textId="0C0530EF" w:rsidR="00F44566" w:rsidRPr="000B70E5" w:rsidRDefault="00627976" w:rsidP="000A7934">
      <w:pPr>
        <w:pStyle w:val="Akapitzlist"/>
        <w:spacing w:line="360" w:lineRule="auto"/>
        <w:ind w:left="993" w:right="23" w:hanging="567"/>
        <w:jc w:val="both"/>
        <w:rPr>
          <w:b/>
          <w:sz w:val="28"/>
          <w:szCs w:val="28"/>
        </w:rPr>
      </w:pPr>
      <w:r>
        <w:rPr>
          <w:b/>
          <w:sz w:val="24"/>
          <w:szCs w:val="24"/>
        </w:rPr>
        <w:t>6</w:t>
      </w:r>
      <w:r w:rsidR="00B43686">
        <w:rPr>
          <w:b/>
          <w:sz w:val="24"/>
          <w:szCs w:val="24"/>
        </w:rPr>
        <w:t>.1.</w:t>
      </w:r>
      <w:r w:rsidR="00B43686">
        <w:rPr>
          <w:b/>
          <w:sz w:val="24"/>
          <w:szCs w:val="24"/>
        </w:rPr>
        <w:tab/>
      </w:r>
      <w:r w:rsidR="00F44566" w:rsidRPr="001D6BA3">
        <w:rPr>
          <w:b/>
          <w:sz w:val="28"/>
          <w:szCs w:val="24"/>
        </w:rPr>
        <w:t>jestem</w:t>
      </w:r>
      <w:r w:rsidR="00F44566" w:rsidRPr="001D6BA3">
        <w:rPr>
          <w:b/>
          <w:sz w:val="32"/>
          <w:szCs w:val="24"/>
        </w:rPr>
        <w:t xml:space="preserve"> </w:t>
      </w:r>
      <w:r w:rsidR="001D6BA3">
        <w:rPr>
          <w:b/>
          <w:sz w:val="32"/>
          <w:szCs w:val="24"/>
        </w:rPr>
        <w:t xml:space="preserve"> </w:t>
      </w:r>
      <w:proofErr w:type="spellStart"/>
      <w:r w:rsidR="00F44566" w:rsidRPr="001D6BA3">
        <w:rPr>
          <w:b/>
          <w:sz w:val="24"/>
          <w:szCs w:val="24"/>
        </w:rPr>
        <w:t>mikroprzedsiębiorcą</w:t>
      </w:r>
      <w:proofErr w:type="spellEnd"/>
      <w:r w:rsidR="00F44566" w:rsidRPr="000B70E5">
        <w:rPr>
          <w:b/>
          <w:sz w:val="28"/>
          <w:szCs w:val="28"/>
        </w:rPr>
        <w:t>*</w:t>
      </w:r>
    </w:p>
    <w:p w14:paraId="51841BF0" w14:textId="44CFF444" w:rsidR="00F44566" w:rsidRDefault="00627976" w:rsidP="000A7934">
      <w:pPr>
        <w:pStyle w:val="Akapitzlist"/>
        <w:spacing w:line="360" w:lineRule="auto"/>
        <w:ind w:left="993" w:right="23" w:hanging="567"/>
        <w:jc w:val="both"/>
        <w:rPr>
          <w:b/>
          <w:sz w:val="24"/>
          <w:szCs w:val="22"/>
        </w:rPr>
      </w:pPr>
      <w:r>
        <w:rPr>
          <w:b/>
          <w:sz w:val="24"/>
          <w:szCs w:val="24"/>
        </w:rPr>
        <w:t>6</w:t>
      </w:r>
      <w:r w:rsidR="00F44566">
        <w:rPr>
          <w:b/>
          <w:sz w:val="24"/>
          <w:szCs w:val="24"/>
        </w:rPr>
        <w:t>.2.</w:t>
      </w:r>
      <w:r w:rsidR="00F44566">
        <w:rPr>
          <w:b/>
          <w:sz w:val="24"/>
          <w:szCs w:val="24"/>
        </w:rPr>
        <w:tab/>
      </w:r>
      <w:r w:rsidR="00F44566" w:rsidRPr="001D6BA3">
        <w:rPr>
          <w:b/>
          <w:sz w:val="28"/>
          <w:szCs w:val="24"/>
        </w:rPr>
        <w:t>jestem</w:t>
      </w:r>
      <w:r w:rsidR="001D6BA3">
        <w:rPr>
          <w:b/>
          <w:sz w:val="28"/>
          <w:szCs w:val="24"/>
        </w:rPr>
        <w:t xml:space="preserve"> </w:t>
      </w:r>
      <w:r w:rsidR="00F44566" w:rsidRPr="001D6BA3">
        <w:rPr>
          <w:b/>
          <w:sz w:val="32"/>
          <w:szCs w:val="24"/>
        </w:rPr>
        <w:t xml:space="preserve"> </w:t>
      </w:r>
      <w:r w:rsidR="00F44566" w:rsidRPr="001D6BA3">
        <w:rPr>
          <w:b/>
          <w:sz w:val="24"/>
          <w:szCs w:val="24"/>
        </w:rPr>
        <w:t>małym przedsiębiorcą</w:t>
      </w:r>
      <w:r w:rsidR="00F44566" w:rsidRPr="000B70E5">
        <w:rPr>
          <w:b/>
          <w:sz w:val="28"/>
          <w:szCs w:val="28"/>
        </w:rPr>
        <w:t>*</w:t>
      </w:r>
      <w:r w:rsidR="00F44566" w:rsidRPr="000B70E5">
        <w:rPr>
          <w:b/>
          <w:sz w:val="28"/>
          <w:szCs w:val="24"/>
        </w:rPr>
        <w:t xml:space="preserve"> </w:t>
      </w:r>
    </w:p>
    <w:p w14:paraId="5430B874" w14:textId="75BABAF2" w:rsidR="00F44566" w:rsidRDefault="00627976" w:rsidP="000A7934">
      <w:pPr>
        <w:pStyle w:val="Akapitzlist"/>
        <w:spacing w:line="360" w:lineRule="auto"/>
        <w:ind w:left="993" w:right="23" w:hanging="567"/>
        <w:jc w:val="both"/>
        <w:rPr>
          <w:b/>
          <w:sz w:val="28"/>
          <w:szCs w:val="24"/>
        </w:rPr>
      </w:pPr>
      <w:r>
        <w:rPr>
          <w:b/>
          <w:sz w:val="24"/>
          <w:szCs w:val="24"/>
        </w:rPr>
        <w:t>6</w:t>
      </w:r>
      <w:r w:rsidR="00F44566">
        <w:rPr>
          <w:b/>
          <w:sz w:val="24"/>
          <w:szCs w:val="24"/>
        </w:rPr>
        <w:t>.3.</w:t>
      </w:r>
      <w:r w:rsidR="00F44566">
        <w:rPr>
          <w:b/>
          <w:sz w:val="24"/>
          <w:szCs w:val="24"/>
        </w:rPr>
        <w:tab/>
      </w:r>
      <w:r w:rsidR="00F44566" w:rsidRPr="001D6BA3">
        <w:rPr>
          <w:b/>
          <w:sz w:val="28"/>
          <w:szCs w:val="28"/>
        </w:rPr>
        <w:t>jestem</w:t>
      </w:r>
      <w:r w:rsidR="00F44566" w:rsidRPr="001D6BA3">
        <w:rPr>
          <w:b/>
          <w:sz w:val="24"/>
          <w:szCs w:val="24"/>
        </w:rPr>
        <w:t xml:space="preserve"> </w:t>
      </w:r>
      <w:r w:rsidR="001D6BA3">
        <w:rPr>
          <w:b/>
          <w:sz w:val="24"/>
          <w:szCs w:val="24"/>
        </w:rPr>
        <w:t xml:space="preserve"> </w:t>
      </w:r>
      <w:r w:rsidR="00F44566" w:rsidRPr="001D6BA3">
        <w:rPr>
          <w:b/>
          <w:sz w:val="24"/>
          <w:szCs w:val="22"/>
        </w:rPr>
        <w:t xml:space="preserve">średnim przedsiębiorcą </w:t>
      </w:r>
      <w:r w:rsidR="00F44566" w:rsidRPr="00E449C5">
        <w:rPr>
          <w:b/>
          <w:sz w:val="28"/>
          <w:szCs w:val="24"/>
        </w:rPr>
        <w:t>*</w:t>
      </w:r>
    </w:p>
    <w:p w14:paraId="6C21140D" w14:textId="5A6DAC21" w:rsidR="00F44566" w:rsidRPr="000B70E5" w:rsidRDefault="00627976" w:rsidP="000A7934">
      <w:pPr>
        <w:pStyle w:val="Akapitzlist"/>
        <w:spacing w:line="360" w:lineRule="auto"/>
        <w:ind w:left="993" w:right="23" w:hanging="567"/>
        <w:jc w:val="both"/>
        <w:rPr>
          <w:b/>
          <w:sz w:val="28"/>
          <w:szCs w:val="28"/>
        </w:rPr>
      </w:pPr>
      <w:r>
        <w:rPr>
          <w:b/>
          <w:sz w:val="24"/>
          <w:szCs w:val="24"/>
        </w:rPr>
        <w:t>6</w:t>
      </w:r>
      <w:r w:rsidR="00F44566">
        <w:rPr>
          <w:b/>
          <w:sz w:val="24"/>
          <w:szCs w:val="24"/>
        </w:rPr>
        <w:t>.4.</w:t>
      </w:r>
      <w:r w:rsidR="00F44566">
        <w:rPr>
          <w:b/>
          <w:sz w:val="24"/>
          <w:szCs w:val="24"/>
        </w:rPr>
        <w:tab/>
      </w:r>
      <w:r w:rsidR="00F44566" w:rsidRPr="001D6BA3">
        <w:rPr>
          <w:b/>
          <w:sz w:val="28"/>
          <w:szCs w:val="28"/>
        </w:rPr>
        <w:t xml:space="preserve">nie jestem </w:t>
      </w:r>
      <w:r w:rsidR="001D6BA3">
        <w:rPr>
          <w:b/>
          <w:sz w:val="28"/>
          <w:szCs w:val="28"/>
        </w:rPr>
        <w:t xml:space="preserve"> </w:t>
      </w:r>
      <w:proofErr w:type="spellStart"/>
      <w:r w:rsidR="00F44566" w:rsidRPr="001D6BA3">
        <w:rPr>
          <w:b/>
          <w:sz w:val="24"/>
          <w:szCs w:val="24"/>
        </w:rPr>
        <w:t>mikroprzedsiębiorcą</w:t>
      </w:r>
      <w:proofErr w:type="spellEnd"/>
      <w:r w:rsidR="00F44566" w:rsidRPr="001D6BA3">
        <w:rPr>
          <w:b/>
          <w:sz w:val="24"/>
          <w:szCs w:val="24"/>
        </w:rPr>
        <w:t xml:space="preserve">, małym lub średnim </w:t>
      </w:r>
      <w:r w:rsidR="00F44566" w:rsidRPr="001D6BA3">
        <w:rPr>
          <w:b/>
          <w:sz w:val="24"/>
          <w:szCs w:val="22"/>
        </w:rPr>
        <w:t>przedsiębiorcą</w:t>
      </w:r>
      <w:r w:rsidR="00F44566" w:rsidRPr="001D6BA3">
        <w:rPr>
          <w:b/>
          <w:sz w:val="24"/>
          <w:szCs w:val="24"/>
        </w:rPr>
        <w:t>*</w:t>
      </w:r>
    </w:p>
    <w:p w14:paraId="1570D6DE" w14:textId="4C0B35BA" w:rsidR="00B43686" w:rsidRPr="00145A8D" w:rsidRDefault="00B43686" w:rsidP="00F44566">
      <w:pPr>
        <w:pStyle w:val="Akapitzlist"/>
        <w:spacing w:line="360" w:lineRule="auto"/>
        <w:ind w:left="426" w:right="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 w:rsidR="00323DDC">
        <w:rPr>
          <w:i/>
          <w:sz w:val="24"/>
          <w:szCs w:val="24"/>
        </w:rPr>
        <w:t>.</w:t>
      </w:r>
    </w:p>
    <w:p w14:paraId="1F1E8DC7" w14:textId="60D7BD3F" w:rsidR="00627976" w:rsidRDefault="00627976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F83F18D" w14:textId="77777777" w:rsidR="000A7934" w:rsidRDefault="000A7934">
      <w:pPr>
        <w:spacing w:after="200" w:line="276" w:lineRule="auto"/>
        <w:rPr>
          <w:sz w:val="24"/>
          <w:szCs w:val="24"/>
        </w:rPr>
      </w:pPr>
    </w:p>
    <w:p w14:paraId="68AB1115" w14:textId="77777777" w:rsidR="001D6BA3" w:rsidRDefault="001D6BA3" w:rsidP="000A7934">
      <w:pPr>
        <w:pStyle w:val="Akapitzlist"/>
        <w:numPr>
          <w:ilvl w:val="0"/>
          <w:numId w:val="35"/>
        </w:numPr>
        <w:spacing w:before="120"/>
        <w:ind w:left="426" w:right="23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 (-y), że: </w:t>
      </w:r>
    </w:p>
    <w:p w14:paraId="05BB3D2E" w14:textId="77777777" w:rsidR="001D6BA3" w:rsidRDefault="001D6BA3" w:rsidP="000A7934">
      <w:pPr>
        <w:pStyle w:val="Akapitzlist"/>
        <w:numPr>
          <w:ilvl w:val="1"/>
          <w:numId w:val="35"/>
        </w:numPr>
        <w:spacing w:before="120"/>
        <w:ind w:left="851" w:hanging="567"/>
        <w:contextualSpacing w:val="0"/>
        <w:jc w:val="both"/>
        <w:rPr>
          <w:i/>
          <w:sz w:val="24"/>
        </w:rPr>
      </w:pPr>
      <w:r w:rsidRPr="002F5A80">
        <w:rPr>
          <w:b/>
          <w:sz w:val="28"/>
        </w:rPr>
        <w:t xml:space="preserve">Nie </w:t>
      </w:r>
      <w:r w:rsidRPr="002F5A80">
        <w:rPr>
          <w:rFonts w:eastAsia="TimesNewRomanPSMT"/>
          <w:b/>
          <w:bCs/>
          <w:sz w:val="28"/>
          <w:szCs w:val="24"/>
        </w:rPr>
        <w:t>p</w:t>
      </w:r>
      <w:r w:rsidRPr="002F5A80">
        <w:rPr>
          <w:rFonts w:eastAsia="Helvetica-Bold"/>
          <w:b/>
          <w:bCs/>
          <w:iCs/>
          <w:sz w:val="28"/>
          <w:szCs w:val="24"/>
        </w:rPr>
        <w:t>owołujemy</w:t>
      </w:r>
      <w:r w:rsidRPr="002F5A80">
        <w:rPr>
          <w:rFonts w:eastAsia="Helvetica-Bold"/>
          <w:iCs/>
          <w:sz w:val="28"/>
          <w:szCs w:val="24"/>
        </w:rPr>
        <w:t xml:space="preserve"> </w:t>
      </w:r>
      <w:r w:rsidRPr="002F5A80">
        <w:rPr>
          <w:rFonts w:eastAsia="Helvetica-Bold"/>
          <w:b/>
          <w:bCs/>
          <w:iCs/>
          <w:sz w:val="28"/>
          <w:szCs w:val="24"/>
        </w:rPr>
        <w:t>się</w:t>
      </w:r>
      <w:r>
        <w:rPr>
          <w:rFonts w:eastAsia="Helvetica-Bold"/>
          <w:b/>
          <w:bCs/>
          <w:iCs/>
          <w:sz w:val="28"/>
          <w:szCs w:val="24"/>
        </w:rPr>
        <w:t>*</w:t>
      </w:r>
      <w:r w:rsidRPr="002F5A80">
        <w:rPr>
          <w:rFonts w:eastAsia="Helvetica-Bold"/>
          <w:iCs/>
          <w:sz w:val="28"/>
          <w:szCs w:val="24"/>
        </w:rPr>
        <w:t xml:space="preserve"> </w:t>
      </w:r>
      <w:r w:rsidRPr="002F5A80">
        <w:rPr>
          <w:rFonts w:eastAsia="Helvetica-Bold"/>
          <w:iCs/>
          <w:sz w:val="24"/>
          <w:szCs w:val="24"/>
        </w:rPr>
        <w:t xml:space="preserve">na zasoby podmiotów na zasadach określonych w art. </w:t>
      </w:r>
      <w:r>
        <w:rPr>
          <w:rFonts w:eastAsia="Helvetica-Bold"/>
          <w:iCs/>
          <w:sz w:val="24"/>
          <w:szCs w:val="24"/>
        </w:rPr>
        <w:t xml:space="preserve">118 </w:t>
      </w:r>
      <w:r w:rsidRPr="0008436C">
        <w:rPr>
          <w:i/>
          <w:sz w:val="24"/>
        </w:rPr>
        <w:t>Prawa zamówień publicznych</w:t>
      </w:r>
      <w:r w:rsidRPr="002F5A80">
        <w:rPr>
          <w:rFonts w:eastAsia="Helvetica-Bold"/>
          <w:iCs/>
          <w:sz w:val="24"/>
          <w:szCs w:val="24"/>
        </w:rPr>
        <w:t>, w celu wykazania spełniania warunków udziału w postępowaniu</w:t>
      </w:r>
      <w:r>
        <w:rPr>
          <w:i/>
          <w:sz w:val="24"/>
        </w:rPr>
        <w:t>.</w:t>
      </w:r>
    </w:p>
    <w:p w14:paraId="7B26CC6C" w14:textId="016DE205" w:rsidR="001D6BA3" w:rsidRDefault="001D6BA3" w:rsidP="000A7934">
      <w:pPr>
        <w:pStyle w:val="Akapitzlist"/>
        <w:numPr>
          <w:ilvl w:val="1"/>
          <w:numId w:val="35"/>
        </w:numPr>
        <w:spacing w:before="120"/>
        <w:ind w:left="851" w:hanging="567"/>
        <w:contextualSpacing w:val="0"/>
        <w:jc w:val="both"/>
        <w:rPr>
          <w:sz w:val="24"/>
          <w:szCs w:val="24"/>
        </w:rPr>
      </w:pPr>
      <w:r w:rsidRPr="002F5A80">
        <w:rPr>
          <w:rFonts w:eastAsia="Helvetica-Bold"/>
          <w:b/>
          <w:bCs/>
          <w:iCs/>
          <w:sz w:val="28"/>
          <w:szCs w:val="24"/>
        </w:rPr>
        <w:t>Powołujemy się</w:t>
      </w:r>
      <w:r>
        <w:rPr>
          <w:rFonts w:eastAsia="Helvetica-Bold"/>
          <w:b/>
          <w:bCs/>
          <w:iCs/>
          <w:sz w:val="28"/>
          <w:szCs w:val="24"/>
        </w:rPr>
        <w:t>*</w:t>
      </w:r>
      <w:r w:rsidRPr="002F5A80">
        <w:rPr>
          <w:rFonts w:eastAsia="Helvetica-Bold"/>
          <w:iCs/>
          <w:sz w:val="28"/>
          <w:szCs w:val="24"/>
        </w:rPr>
        <w:t xml:space="preserve"> </w:t>
      </w:r>
      <w:r w:rsidRPr="002F5A80">
        <w:rPr>
          <w:rFonts w:eastAsia="Helvetica-Bold"/>
          <w:iCs/>
          <w:sz w:val="24"/>
          <w:szCs w:val="24"/>
        </w:rPr>
        <w:t xml:space="preserve">na zasoby niżej wymienionych podmiotów na zasadach określonych wart. </w:t>
      </w:r>
      <w:r>
        <w:rPr>
          <w:rFonts w:eastAsia="Helvetica-Bold"/>
          <w:iCs/>
          <w:sz w:val="24"/>
          <w:szCs w:val="24"/>
        </w:rPr>
        <w:t xml:space="preserve">118 </w:t>
      </w:r>
      <w:r w:rsidRPr="0008436C">
        <w:rPr>
          <w:i/>
          <w:sz w:val="24"/>
        </w:rPr>
        <w:t>Prawa zamówień publicznych</w:t>
      </w:r>
      <w:r w:rsidRPr="002F5A80">
        <w:rPr>
          <w:rFonts w:eastAsia="Helvetica-Bold"/>
          <w:iCs/>
          <w:sz w:val="24"/>
          <w:szCs w:val="24"/>
        </w:rPr>
        <w:t>, w celu wykazania spełniania warunków udziału w</w:t>
      </w:r>
      <w:r>
        <w:rPr>
          <w:rFonts w:eastAsia="Helvetica-Bold"/>
          <w:iCs/>
          <w:sz w:val="24"/>
          <w:szCs w:val="24"/>
        </w:rPr>
        <w:t xml:space="preserve"> </w:t>
      </w:r>
      <w:r w:rsidRPr="002F5A80">
        <w:rPr>
          <w:rFonts w:eastAsia="Helvetica-Bold"/>
          <w:iCs/>
          <w:sz w:val="24"/>
          <w:szCs w:val="24"/>
        </w:rPr>
        <w:t>postępowaniu</w:t>
      </w:r>
      <w:r>
        <w:rPr>
          <w:rFonts w:eastAsia="Helvetica-Bold"/>
          <w:iCs/>
          <w:sz w:val="24"/>
          <w:szCs w:val="24"/>
        </w:rPr>
        <w:t xml:space="preserve"> </w:t>
      </w:r>
      <w:r>
        <w:rPr>
          <w:sz w:val="24"/>
          <w:szCs w:val="24"/>
        </w:rPr>
        <w:t>w zakresie:</w:t>
      </w:r>
    </w:p>
    <w:p w14:paraId="0DFBCD8D" w14:textId="0F69D3A5" w:rsidR="008717F8" w:rsidRPr="0052213A" w:rsidRDefault="00627976" w:rsidP="008717F8">
      <w:pPr>
        <w:pStyle w:val="Akapitzlist"/>
        <w:spacing w:before="120"/>
        <w:ind w:left="1276" w:hanging="709"/>
        <w:contextualSpacing w:val="0"/>
        <w:jc w:val="both"/>
        <w:rPr>
          <w:sz w:val="24"/>
        </w:rPr>
      </w:pPr>
      <w:r>
        <w:rPr>
          <w:sz w:val="24"/>
          <w:szCs w:val="24"/>
        </w:rPr>
        <w:t>7</w:t>
      </w:r>
      <w:r w:rsidR="001D6BA3">
        <w:rPr>
          <w:sz w:val="24"/>
          <w:szCs w:val="24"/>
        </w:rPr>
        <w:t>.2.1.</w:t>
      </w:r>
      <w:r w:rsidR="001D6BA3">
        <w:rPr>
          <w:sz w:val="24"/>
          <w:szCs w:val="24"/>
        </w:rPr>
        <w:tab/>
      </w:r>
      <w:r w:rsidR="008717F8">
        <w:rPr>
          <w:sz w:val="24"/>
          <w:szCs w:val="24"/>
        </w:rPr>
        <w:t xml:space="preserve">posiadania zdolności finansowej </w:t>
      </w:r>
      <w:r w:rsidR="008717F8" w:rsidRPr="0052213A">
        <w:rPr>
          <w:sz w:val="24"/>
          <w:szCs w:val="24"/>
        </w:rPr>
        <w:t xml:space="preserve">w zakresie opisanym w </w:t>
      </w:r>
      <w:r w:rsidR="008717F8" w:rsidRPr="00AE6F67">
        <w:rPr>
          <w:color w:val="000000"/>
          <w:sz w:val="24"/>
          <w:szCs w:val="24"/>
        </w:rPr>
        <w:t>p</w:t>
      </w:r>
      <w:r w:rsidR="008717F8">
        <w:rPr>
          <w:color w:val="000000"/>
          <w:sz w:val="24"/>
          <w:szCs w:val="24"/>
        </w:rPr>
        <w:t>kt 2.7.3.</w:t>
      </w:r>
      <w:r w:rsidR="008717F8" w:rsidRPr="0052213A">
        <w:rPr>
          <w:sz w:val="24"/>
          <w:szCs w:val="24"/>
        </w:rPr>
        <w:t xml:space="preserve"> SWZ;</w:t>
      </w:r>
    </w:p>
    <w:p w14:paraId="100960CF" w14:textId="77777777" w:rsidR="008717F8" w:rsidRPr="0052213A" w:rsidRDefault="008717F8" w:rsidP="008717F8">
      <w:pPr>
        <w:pStyle w:val="Akapitzlist"/>
        <w:ind w:left="1276"/>
        <w:contextualSpacing w:val="0"/>
        <w:rPr>
          <w:sz w:val="24"/>
        </w:rPr>
      </w:pPr>
      <w:r w:rsidRPr="0052213A">
        <w:rPr>
          <w:sz w:val="24"/>
          <w:szCs w:val="24"/>
        </w:rPr>
        <w:t>.............................................................................................................................</w:t>
      </w:r>
    </w:p>
    <w:p w14:paraId="52D39CB8" w14:textId="77777777" w:rsidR="008717F8" w:rsidRDefault="008717F8" w:rsidP="008717F8">
      <w:pPr>
        <w:pStyle w:val="Akapitzlist"/>
        <w:ind w:left="1276" w:hanging="709"/>
        <w:contextualSpacing w:val="0"/>
        <w:jc w:val="center"/>
        <w:rPr>
          <w:i/>
          <w:szCs w:val="24"/>
        </w:rPr>
      </w:pPr>
      <w:r w:rsidRPr="0052213A">
        <w:rPr>
          <w:i/>
          <w:szCs w:val="24"/>
        </w:rPr>
        <w:t>pełna nazwa i adres siedziby podmiotu (zgodne z aktualnym rejestrem KRS lub CEIDG)</w:t>
      </w:r>
    </w:p>
    <w:p w14:paraId="50ADA96C" w14:textId="1B302F8A" w:rsidR="008717F8" w:rsidRDefault="008717F8" w:rsidP="001D6BA3">
      <w:pPr>
        <w:pStyle w:val="Akapitzlist"/>
        <w:spacing w:before="120"/>
        <w:ind w:left="1276" w:hanging="709"/>
        <w:contextualSpacing w:val="0"/>
        <w:jc w:val="both"/>
        <w:rPr>
          <w:sz w:val="24"/>
          <w:szCs w:val="24"/>
        </w:rPr>
      </w:pPr>
    </w:p>
    <w:p w14:paraId="40A7427C" w14:textId="1C2093D8" w:rsidR="001D6BA3" w:rsidRPr="0052213A" w:rsidRDefault="008717F8" w:rsidP="001D6BA3">
      <w:pPr>
        <w:pStyle w:val="Akapitzlist"/>
        <w:spacing w:before="120"/>
        <w:ind w:left="1276" w:hanging="709"/>
        <w:contextualSpacing w:val="0"/>
        <w:jc w:val="both"/>
        <w:rPr>
          <w:sz w:val="24"/>
        </w:rPr>
      </w:pPr>
      <w:r>
        <w:rPr>
          <w:sz w:val="24"/>
          <w:szCs w:val="24"/>
        </w:rPr>
        <w:t>7.2.2.</w:t>
      </w:r>
      <w:r>
        <w:rPr>
          <w:sz w:val="24"/>
          <w:szCs w:val="24"/>
        </w:rPr>
        <w:tab/>
      </w:r>
      <w:r w:rsidR="001D6BA3">
        <w:rPr>
          <w:sz w:val="24"/>
          <w:szCs w:val="24"/>
        </w:rPr>
        <w:t xml:space="preserve">posiadania wiedzy i doświadczenia </w:t>
      </w:r>
      <w:r w:rsidR="001D6BA3" w:rsidRPr="0052213A">
        <w:rPr>
          <w:sz w:val="24"/>
          <w:szCs w:val="24"/>
        </w:rPr>
        <w:t xml:space="preserve">w zakresie opisanym w </w:t>
      </w:r>
      <w:r w:rsidR="001D6BA3" w:rsidRPr="00AE6F67">
        <w:rPr>
          <w:color w:val="000000"/>
          <w:sz w:val="24"/>
          <w:szCs w:val="24"/>
        </w:rPr>
        <w:t>p</w:t>
      </w:r>
      <w:r w:rsidR="001D6BA3">
        <w:rPr>
          <w:color w:val="000000"/>
          <w:sz w:val="24"/>
          <w:szCs w:val="24"/>
        </w:rPr>
        <w:t>kt 2.7.4.1.</w:t>
      </w:r>
      <w:r w:rsidR="001D6BA3" w:rsidRPr="0052213A">
        <w:rPr>
          <w:sz w:val="24"/>
          <w:szCs w:val="24"/>
        </w:rPr>
        <w:t xml:space="preserve"> SWZ;</w:t>
      </w:r>
    </w:p>
    <w:p w14:paraId="6BAE5CF8" w14:textId="77777777" w:rsidR="001D6BA3" w:rsidRPr="0052213A" w:rsidRDefault="001D6BA3" w:rsidP="001D6BA3">
      <w:pPr>
        <w:pStyle w:val="Akapitzlist"/>
        <w:ind w:left="1276"/>
        <w:contextualSpacing w:val="0"/>
        <w:rPr>
          <w:sz w:val="24"/>
        </w:rPr>
      </w:pPr>
      <w:r w:rsidRPr="0052213A">
        <w:rPr>
          <w:sz w:val="24"/>
          <w:szCs w:val="24"/>
        </w:rPr>
        <w:t>.............................................................................................................................</w:t>
      </w:r>
    </w:p>
    <w:p w14:paraId="1B3192B4" w14:textId="6ED9110B" w:rsidR="001D6BA3" w:rsidRDefault="001D6BA3" w:rsidP="001D6BA3">
      <w:pPr>
        <w:pStyle w:val="Akapitzlist"/>
        <w:ind w:left="1276" w:hanging="709"/>
        <w:contextualSpacing w:val="0"/>
        <w:jc w:val="center"/>
        <w:rPr>
          <w:i/>
          <w:szCs w:val="24"/>
        </w:rPr>
      </w:pPr>
      <w:r w:rsidRPr="0052213A">
        <w:rPr>
          <w:i/>
          <w:szCs w:val="24"/>
        </w:rPr>
        <w:t>pełna nazwa i adres siedziby podmiotu (zgodne z aktualnym rejestrem KRS lub CEIDG)</w:t>
      </w:r>
    </w:p>
    <w:p w14:paraId="186FD0F4" w14:textId="5BD262A6" w:rsidR="001D6BA3" w:rsidRDefault="001D6BA3" w:rsidP="001D6BA3">
      <w:pPr>
        <w:pStyle w:val="Akapitzlist"/>
        <w:ind w:left="1276" w:hanging="709"/>
        <w:contextualSpacing w:val="0"/>
        <w:jc w:val="center"/>
        <w:rPr>
          <w:i/>
          <w:szCs w:val="24"/>
        </w:rPr>
      </w:pPr>
    </w:p>
    <w:p w14:paraId="311F65FA" w14:textId="77777777" w:rsidR="000A7934" w:rsidRDefault="000A7934" w:rsidP="001D6BA3">
      <w:pPr>
        <w:pStyle w:val="Akapitzlist"/>
        <w:ind w:left="1276" w:hanging="709"/>
        <w:contextualSpacing w:val="0"/>
        <w:jc w:val="center"/>
        <w:rPr>
          <w:i/>
          <w:szCs w:val="24"/>
        </w:rPr>
      </w:pPr>
    </w:p>
    <w:p w14:paraId="3D3CAFAA" w14:textId="7EE7F744" w:rsidR="001D6BA3" w:rsidRPr="00216BD0" w:rsidRDefault="00627976" w:rsidP="001D6BA3">
      <w:pPr>
        <w:spacing w:before="120"/>
        <w:ind w:left="1276" w:hanging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7</w:t>
      </w:r>
      <w:r w:rsidR="001D6BA3" w:rsidRPr="00216BD0">
        <w:rPr>
          <w:sz w:val="24"/>
          <w:szCs w:val="24"/>
        </w:rPr>
        <w:t>.2.</w:t>
      </w:r>
      <w:r w:rsidR="008717F8">
        <w:rPr>
          <w:sz w:val="24"/>
          <w:szCs w:val="24"/>
        </w:rPr>
        <w:t>3</w:t>
      </w:r>
      <w:r w:rsidR="001D6BA3" w:rsidRPr="00216BD0">
        <w:rPr>
          <w:sz w:val="24"/>
          <w:szCs w:val="24"/>
        </w:rPr>
        <w:t>.</w:t>
      </w:r>
      <w:r w:rsidR="001D6BA3">
        <w:tab/>
      </w:r>
      <w:r w:rsidR="001D6BA3" w:rsidRPr="00216BD0">
        <w:rPr>
          <w:sz w:val="24"/>
          <w:szCs w:val="24"/>
        </w:rPr>
        <w:t>d</w:t>
      </w:r>
      <w:r w:rsidR="001D6BA3" w:rsidRPr="00216BD0">
        <w:rPr>
          <w:bCs/>
          <w:sz w:val="24"/>
          <w:szCs w:val="24"/>
        </w:rPr>
        <w:t xml:space="preserve">ysponowania osobami zdolnymi do wykonania zamówienia </w:t>
      </w:r>
      <w:r w:rsidR="001D6BA3" w:rsidRPr="00216BD0">
        <w:rPr>
          <w:sz w:val="24"/>
          <w:szCs w:val="24"/>
        </w:rPr>
        <w:t xml:space="preserve">w zakresie opisanym w punkcie </w:t>
      </w:r>
      <w:r w:rsidR="001D6BA3">
        <w:rPr>
          <w:sz w:val="24"/>
          <w:szCs w:val="24"/>
        </w:rPr>
        <w:t xml:space="preserve">2.7.4.2. </w:t>
      </w:r>
      <w:r w:rsidR="001D6BA3" w:rsidRPr="00216BD0">
        <w:rPr>
          <w:color w:val="000000"/>
          <w:sz w:val="24"/>
          <w:szCs w:val="24"/>
        </w:rPr>
        <w:t>SWZ;</w:t>
      </w:r>
    </w:p>
    <w:p w14:paraId="5C2BEB3E" w14:textId="77777777" w:rsidR="001D6BA3" w:rsidRPr="0052213A" w:rsidRDefault="001D6BA3" w:rsidP="001D6BA3">
      <w:pPr>
        <w:pStyle w:val="Akapitzlist"/>
        <w:ind w:left="1276"/>
        <w:contextualSpacing w:val="0"/>
        <w:rPr>
          <w:sz w:val="24"/>
        </w:rPr>
      </w:pPr>
      <w:r w:rsidRPr="0052213A">
        <w:rPr>
          <w:sz w:val="24"/>
          <w:szCs w:val="24"/>
        </w:rPr>
        <w:t>.............................................................................................................................</w:t>
      </w:r>
    </w:p>
    <w:p w14:paraId="1BEC853D" w14:textId="77777777" w:rsidR="001D6BA3" w:rsidRDefault="001D6BA3" w:rsidP="001D6BA3">
      <w:pPr>
        <w:pStyle w:val="Akapitzlist"/>
        <w:ind w:left="1276" w:hanging="709"/>
        <w:contextualSpacing w:val="0"/>
        <w:jc w:val="center"/>
        <w:rPr>
          <w:i/>
          <w:szCs w:val="24"/>
        </w:rPr>
      </w:pPr>
      <w:r w:rsidRPr="0052213A">
        <w:rPr>
          <w:i/>
          <w:szCs w:val="24"/>
        </w:rPr>
        <w:t>pełna nazwa i adres siedziby podmiotu (zgodne z aktualnym rejestrem KRS lub CEIDG)</w:t>
      </w:r>
    </w:p>
    <w:p w14:paraId="5BC03539" w14:textId="71D745FF" w:rsidR="001D6BA3" w:rsidRDefault="001D6BA3" w:rsidP="001D6BA3">
      <w:pPr>
        <w:pStyle w:val="Akapitzlist"/>
        <w:spacing w:line="360" w:lineRule="auto"/>
        <w:ind w:left="426"/>
        <w:jc w:val="both"/>
        <w:rPr>
          <w:sz w:val="24"/>
        </w:rPr>
      </w:pPr>
    </w:p>
    <w:p w14:paraId="2C095255" w14:textId="77777777" w:rsidR="008717F8" w:rsidRDefault="008717F8" w:rsidP="001D6BA3">
      <w:pPr>
        <w:pStyle w:val="Akapitzlist"/>
        <w:spacing w:line="360" w:lineRule="auto"/>
        <w:ind w:left="426"/>
        <w:jc w:val="both"/>
        <w:rPr>
          <w:sz w:val="24"/>
        </w:rPr>
      </w:pPr>
    </w:p>
    <w:p w14:paraId="77C6B128" w14:textId="77777777" w:rsidR="001D6BA3" w:rsidRPr="002F5A80" w:rsidRDefault="001D6BA3" w:rsidP="001D6BA3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1C87497D" w14:textId="087DBD8F" w:rsidR="001D6BA3" w:rsidRPr="002F5A80" w:rsidRDefault="00627976" w:rsidP="001D6BA3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4"/>
        </w:rPr>
        <w:t>8</w:t>
      </w:r>
      <w:r w:rsidR="001D6BA3" w:rsidRPr="00352E34">
        <w:rPr>
          <w:b/>
          <w:bCs/>
          <w:sz w:val="24"/>
        </w:rPr>
        <w:t>.1</w:t>
      </w:r>
      <w:r w:rsidR="001D6BA3" w:rsidRPr="0008436C">
        <w:rPr>
          <w:sz w:val="24"/>
        </w:rPr>
        <w:t>.</w:t>
      </w:r>
      <w:r w:rsidR="001D6BA3">
        <w:rPr>
          <w:b/>
          <w:sz w:val="28"/>
        </w:rPr>
        <w:tab/>
      </w:r>
      <w:r w:rsidR="001D6BA3" w:rsidRPr="002F5A80">
        <w:rPr>
          <w:b/>
          <w:sz w:val="28"/>
        </w:rPr>
        <w:t>Nie  zamierzam (-y)</w:t>
      </w:r>
      <w:r w:rsidR="001D6BA3" w:rsidRPr="002F5A80">
        <w:rPr>
          <w:sz w:val="28"/>
        </w:rPr>
        <w:t xml:space="preserve"> </w:t>
      </w:r>
      <w:r w:rsidR="001D6BA3" w:rsidRPr="002F5A80">
        <w:rPr>
          <w:sz w:val="24"/>
        </w:rPr>
        <w:t>zlecać wykonania części robót podwykonawcom*.</w:t>
      </w:r>
    </w:p>
    <w:p w14:paraId="0D1B00ED" w14:textId="08277ABB" w:rsidR="001D6BA3" w:rsidRDefault="00627976" w:rsidP="001D6BA3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4"/>
        </w:rPr>
        <w:t>8</w:t>
      </w:r>
      <w:r w:rsidR="001D6BA3" w:rsidRPr="00352E34">
        <w:rPr>
          <w:b/>
          <w:bCs/>
          <w:sz w:val="24"/>
        </w:rPr>
        <w:t>.2.</w:t>
      </w:r>
      <w:r w:rsidR="001D6BA3">
        <w:rPr>
          <w:b/>
          <w:sz w:val="28"/>
        </w:rPr>
        <w:tab/>
      </w:r>
      <w:r w:rsidR="001D6BA3" w:rsidRPr="002F5A80">
        <w:rPr>
          <w:b/>
          <w:sz w:val="28"/>
        </w:rPr>
        <w:t xml:space="preserve">Zamierzam (-y)  </w:t>
      </w:r>
      <w:r w:rsidR="001D6BA3" w:rsidRPr="002F5A80">
        <w:rPr>
          <w:sz w:val="24"/>
        </w:rPr>
        <w:t>zlecić podwykonawcom wykonanie następującego zakresu robót*</w:t>
      </w:r>
    </w:p>
    <w:tbl>
      <w:tblPr>
        <w:tblW w:w="94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824"/>
        <w:gridCol w:w="3961"/>
      </w:tblGrid>
      <w:tr w:rsidR="001D6BA3" w:rsidRPr="002F5A80" w14:paraId="6735EBE0" w14:textId="77777777" w:rsidTr="008A650F">
        <w:tc>
          <w:tcPr>
            <w:tcW w:w="620" w:type="dxa"/>
          </w:tcPr>
          <w:p w14:paraId="5FFF46A2" w14:textId="77777777" w:rsidR="001D6BA3" w:rsidRPr="002F5A80" w:rsidRDefault="001D6BA3" w:rsidP="008A650F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824" w:type="dxa"/>
          </w:tcPr>
          <w:p w14:paraId="5F459A14" w14:textId="2383F63C" w:rsidR="001D6BA3" w:rsidRPr="002F5A80" w:rsidRDefault="001D6BA3" w:rsidP="008A650F">
            <w:pPr>
              <w:jc w:val="center"/>
            </w:pPr>
            <w:r>
              <w:t>Z</w:t>
            </w:r>
            <w:r w:rsidRPr="002F5A80">
              <w:t xml:space="preserve">akres robót,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0C34DA52" w14:textId="77777777" w:rsidR="001D6BA3" w:rsidRDefault="001D6BA3" w:rsidP="008A650F">
            <w:pPr>
              <w:jc w:val="center"/>
            </w:pPr>
            <w:r>
              <w:t xml:space="preserve">Firma (nazwa) Podwykonawcy </w:t>
            </w:r>
          </w:p>
          <w:p w14:paraId="62A8223A" w14:textId="77777777" w:rsidR="001D6BA3" w:rsidRPr="002F5A80" w:rsidRDefault="001D6BA3" w:rsidP="008A650F">
            <w:pPr>
              <w:jc w:val="center"/>
            </w:pPr>
            <w:r>
              <w:t>jeżeli jest znana</w:t>
            </w:r>
          </w:p>
        </w:tc>
      </w:tr>
      <w:tr w:rsidR="001D6BA3" w:rsidRPr="002F5A80" w14:paraId="647C2D3C" w14:textId="77777777" w:rsidTr="008A650F">
        <w:tc>
          <w:tcPr>
            <w:tcW w:w="620" w:type="dxa"/>
          </w:tcPr>
          <w:p w14:paraId="1AA6E44B" w14:textId="77777777" w:rsidR="001D6BA3" w:rsidRPr="001D6BA3" w:rsidRDefault="001D6BA3" w:rsidP="008A65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D6BA3">
              <w:rPr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14:paraId="0F90C4A6" w14:textId="77777777" w:rsidR="001D6BA3" w:rsidRPr="002F5A80" w:rsidRDefault="001D6BA3" w:rsidP="008A650F">
            <w:pPr>
              <w:spacing w:line="360" w:lineRule="auto"/>
            </w:pPr>
          </w:p>
        </w:tc>
        <w:tc>
          <w:tcPr>
            <w:tcW w:w="3961" w:type="dxa"/>
          </w:tcPr>
          <w:p w14:paraId="3FD4DF02" w14:textId="77777777" w:rsidR="001D6BA3" w:rsidRPr="002F5A80" w:rsidRDefault="001D6BA3" w:rsidP="008A650F">
            <w:pPr>
              <w:spacing w:line="360" w:lineRule="auto"/>
            </w:pPr>
          </w:p>
        </w:tc>
      </w:tr>
      <w:tr w:rsidR="001D6BA3" w:rsidRPr="002F5A80" w14:paraId="75D4CE28" w14:textId="77777777" w:rsidTr="008A650F">
        <w:tc>
          <w:tcPr>
            <w:tcW w:w="620" w:type="dxa"/>
          </w:tcPr>
          <w:p w14:paraId="0AE04B04" w14:textId="77777777" w:rsidR="001D6BA3" w:rsidRPr="001D6BA3" w:rsidRDefault="001D6BA3" w:rsidP="008A65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D6BA3">
              <w:rPr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14:paraId="59AA815D" w14:textId="77777777" w:rsidR="001D6BA3" w:rsidRPr="002F5A80" w:rsidRDefault="001D6BA3" w:rsidP="008A650F">
            <w:pPr>
              <w:spacing w:line="360" w:lineRule="auto"/>
            </w:pPr>
          </w:p>
        </w:tc>
        <w:tc>
          <w:tcPr>
            <w:tcW w:w="3961" w:type="dxa"/>
          </w:tcPr>
          <w:p w14:paraId="7D31AD5D" w14:textId="77777777" w:rsidR="001D6BA3" w:rsidRPr="002F5A80" w:rsidRDefault="001D6BA3" w:rsidP="008A650F">
            <w:pPr>
              <w:spacing w:line="360" w:lineRule="auto"/>
            </w:pPr>
          </w:p>
        </w:tc>
      </w:tr>
    </w:tbl>
    <w:p w14:paraId="0F0D0462" w14:textId="733D531A" w:rsidR="001D6BA3" w:rsidRDefault="001D6BA3" w:rsidP="001D6BA3">
      <w:pPr>
        <w:pStyle w:val="Akapitzlist"/>
        <w:spacing w:before="120"/>
        <w:ind w:left="567"/>
        <w:jc w:val="both"/>
        <w:rPr>
          <w:sz w:val="24"/>
          <w:szCs w:val="24"/>
        </w:rPr>
      </w:pPr>
    </w:p>
    <w:p w14:paraId="5F434AAA" w14:textId="77777777" w:rsidR="008717F8" w:rsidRDefault="008717F8" w:rsidP="001D6BA3">
      <w:pPr>
        <w:pStyle w:val="Akapitzlist"/>
        <w:spacing w:before="120"/>
        <w:ind w:left="567"/>
        <w:jc w:val="both"/>
        <w:rPr>
          <w:sz w:val="24"/>
          <w:szCs w:val="24"/>
        </w:rPr>
      </w:pPr>
    </w:p>
    <w:p w14:paraId="5C5E24EF" w14:textId="77777777" w:rsidR="00217DC6" w:rsidRDefault="00217DC6" w:rsidP="00217DC6">
      <w:pPr>
        <w:pStyle w:val="Akapitzlist"/>
        <w:numPr>
          <w:ilvl w:val="0"/>
          <w:numId w:val="35"/>
        </w:numPr>
        <w:ind w:left="425" w:hanging="425"/>
        <w:contextualSpacing w:val="0"/>
        <w:jc w:val="both"/>
        <w:rPr>
          <w:sz w:val="24"/>
          <w:szCs w:val="24"/>
        </w:rPr>
      </w:pPr>
      <w:r w:rsidRPr="004E6675">
        <w:rPr>
          <w:bCs/>
          <w:sz w:val="24"/>
          <w:szCs w:val="24"/>
        </w:rPr>
        <w:t xml:space="preserve">Oświadczamy**, że następujące roboty budowlane stanowiące przedmiot zamówienia wykonają poszczególni Wykonawcy wspólnie ubiegający się o udzielenie zamówienia </w:t>
      </w:r>
      <w:r w:rsidRPr="004E6675">
        <w:rPr>
          <w:sz w:val="24"/>
          <w:szCs w:val="24"/>
        </w:rPr>
        <w:t xml:space="preserve">(Oświadczenie, zgodnie z art. 117 ust. 4 </w:t>
      </w:r>
      <w:r w:rsidRPr="004E6675">
        <w:rPr>
          <w:i/>
          <w:iCs/>
          <w:sz w:val="24"/>
          <w:szCs w:val="24"/>
        </w:rPr>
        <w:t>Prawa zamówień publicznych</w:t>
      </w:r>
      <w:r w:rsidRPr="004E6675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22BBBB5E" w14:textId="77777777" w:rsidR="00217DC6" w:rsidRPr="004E6675" w:rsidRDefault="00217DC6" w:rsidP="00217DC6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217DC6" w:rsidRPr="00110948" w14:paraId="3DCCFC00" w14:textId="77777777" w:rsidTr="00203A45">
        <w:trPr>
          <w:trHeight w:val="87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70FD71F" w14:textId="77777777" w:rsidR="00217DC6" w:rsidRPr="0054357E" w:rsidRDefault="00217DC6" w:rsidP="00203A45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lastRenderedPageBreak/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5BC8F29" w14:textId="77777777" w:rsidR="00217DC6" w:rsidRPr="0054357E" w:rsidRDefault="00217DC6" w:rsidP="00203A45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217DC6" w:rsidRPr="00110948" w14:paraId="79D3C033" w14:textId="77777777" w:rsidTr="00203A45">
        <w:trPr>
          <w:trHeight w:val="63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593F" w14:textId="77777777" w:rsidR="00217DC6" w:rsidRPr="00110948" w:rsidRDefault="00217DC6" w:rsidP="00203A45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D081" w14:textId="77777777" w:rsidR="00217DC6" w:rsidRPr="00110948" w:rsidRDefault="00217DC6" w:rsidP="00203A45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4B814E7A" w14:textId="77777777" w:rsidR="00217DC6" w:rsidRPr="00003DB1" w:rsidRDefault="00217DC6" w:rsidP="00217DC6">
      <w:pPr>
        <w:spacing w:line="360" w:lineRule="auto"/>
        <w:ind w:firstLine="567"/>
        <w:jc w:val="both"/>
        <w:rPr>
          <w:i/>
          <w:iCs/>
          <w:sz w:val="22"/>
          <w:szCs w:val="22"/>
        </w:rPr>
      </w:pPr>
      <w:r>
        <w:t>**</w:t>
      </w:r>
      <w:r w:rsidRPr="00003DB1">
        <w:rPr>
          <w:i/>
          <w:iCs/>
          <w:sz w:val="22"/>
          <w:szCs w:val="22"/>
        </w:rPr>
        <w:t>Wypełnić jeżeli dotyczy</w:t>
      </w:r>
    </w:p>
    <w:p w14:paraId="665EC2A5" w14:textId="77777777" w:rsidR="00217DC6" w:rsidRPr="00217DC6" w:rsidRDefault="00217DC6" w:rsidP="00217DC6">
      <w:pPr>
        <w:pStyle w:val="Akapitzlist"/>
        <w:spacing w:before="120"/>
        <w:ind w:left="567"/>
        <w:jc w:val="both"/>
        <w:rPr>
          <w:sz w:val="24"/>
          <w:szCs w:val="24"/>
        </w:rPr>
      </w:pPr>
    </w:p>
    <w:p w14:paraId="7FF5BAA8" w14:textId="644D2F17" w:rsidR="001D6BA3" w:rsidRDefault="001D6BA3" w:rsidP="001D6BA3">
      <w:pPr>
        <w:pStyle w:val="Akapitzlist"/>
        <w:numPr>
          <w:ilvl w:val="0"/>
          <w:numId w:val="35"/>
        </w:numPr>
        <w:spacing w:before="120"/>
        <w:ind w:left="567" w:hanging="567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…………………………………………………..</w:t>
      </w:r>
      <w:r w:rsidR="001A1A96">
        <w:rPr>
          <w:sz w:val="24"/>
          <w:szCs w:val="24"/>
        </w:rPr>
        <w:t>................................................................</w:t>
      </w:r>
    </w:p>
    <w:p w14:paraId="1106AF0D" w14:textId="3A7D4718" w:rsidR="001D6BA3" w:rsidRDefault="001D6BA3" w:rsidP="001D6BA3">
      <w:pPr>
        <w:pStyle w:val="Akapitzlist"/>
        <w:spacing w:before="120"/>
        <w:ind w:left="567" w:right="23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………………………………………………………………………………………….</w:t>
      </w:r>
      <w:r w:rsidR="001A1A96">
        <w:rPr>
          <w:sz w:val="24"/>
          <w:szCs w:val="24"/>
        </w:rPr>
        <w:t>....</w:t>
      </w:r>
      <w:r>
        <w:rPr>
          <w:sz w:val="24"/>
          <w:szCs w:val="24"/>
        </w:rPr>
        <w:t>.</w:t>
      </w:r>
    </w:p>
    <w:p w14:paraId="48764E7A" w14:textId="77777777" w:rsidR="001D6BA3" w:rsidRDefault="001D6BA3" w:rsidP="001D6BA3">
      <w:pPr>
        <w:pStyle w:val="Akapitzlist"/>
        <w:spacing w:before="120"/>
        <w:ind w:left="567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7DAD8678" w14:textId="1E4729FD" w:rsidR="001D6BA3" w:rsidRDefault="001D6BA3" w:rsidP="001D6BA3">
      <w:pPr>
        <w:pStyle w:val="Akapitzlist"/>
        <w:spacing w:before="120"/>
        <w:ind w:left="567"/>
        <w:jc w:val="both"/>
        <w:rPr>
          <w:bCs/>
          <w:sz w:val="24"/>
          <w:szCs w:val="24"/>
        </w:rPr>
      </w:pPr>
    </w:p>
    <w:p w14:paraId="2B2290B3" w14:textId="77777777" w:rsidR="00C54695" w:rsidRDefault="00C54695" w:rsidP="001D6BA3">
      <w:pPr>
        <w:pStyle w:val="Akapitzlist"/>
        <w:spacing w:before="120"/>
        <w:ind w:left="567"/>
        <w:jc w:val="both"/>
        <w:rPr>
          <w:bCs/>
          <w:sz w:val="24"/>
          <w:szCs w:val="24"/>
        </w:rPr>
      </w:pPr>
    </w:p>
    <w:p w14:paraId="050C95DE" w14:textId="77777777" w:rsidR="001D6BA3" w:rsidRPr="00C91363" w:rsidRDefault="001D6BA3" w:rsidP="001D6BA3">
      <w:pPr>
        <w:pStyle w:val="Akapitzlist"/>
        <w:numPr>
          <w:ilvl w:val="0"/>
          <w:numId w:val="35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0E9E60E8" w14:textId="2B9604B9" w:rsidR="001D6BA3" w:rsidRDefault="001D6BA3" w:rsidP="001D6BA3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3C2E5300" w14:textId="77777777" w:rsidR="001D6BA3" w:rsidRDefault="001D6BA3" w:rsidP="001D6BA3">
      <w:pPr>
        <w:pStyle w:val="Akapitzlist"/>
        <w:numPr>
          <w:ilvl w:val="0"/>
          <w:numId w:val="35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833008A" w14:textId="4CEA71EE" w:rsidR="001D6BA3" w:rsidRDefault="001D6BA3" w:rsidP="001D6BA3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37A88A4C" w14:textId="77777777" w:rsidR="001D6BA3" w:rsidRPr="00C91363" w:rsidRDefault="001D6BA3" w:rsidP="001D6BA3">
      <w:pPr>
        <w:pStyle w:val="Akapitzlist"/>
        <w:numPr>
          <w:ilvl w:val="0"/>
          <w:numId w:val="35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57CE491E" w14:textId="0FD99B12" w:rsidR="001D6BA3" w:rsidRDefault="001D6BA3" w:rsidP="001D6BA3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1FD7F6FE" w14:textId="77777777" w:rsidR="001D6BA3" w:rsidRPr="002F5A80" w:rsidRDefault="001D6BA3" w:rsidP="001D6BA3">
      <w:pPr>
        <w:pStyle w:val="Akapitzlist"/>
        <w:numPr>
          <w:ilvl w:val="0"/>
          <w:numId w:val="35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3B2B21C0" w14:textId="77777777" w:rsidR="001D6BA3" w:rsidRPr="002F5A80" w:rsidRDefault="001D6BA3" w:rsidP="001D6BA3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00BA946D" w14:textId="77777777" w:rsidR="001D6BA3" w:rsidRPr="002F5A80" w:rsidRDefault="001D6BA3" w:rsidP="001D6BA3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10DCCCA1" w14:textId="77777777" w:rsidR="001D6BA3" w:rsidRPr="002F5A80" w:rsidRDefault="001D6BA3" w:rsidP="001D6BA3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611F27F3" w14:textId="77777777" w:rsidR="001D6BA3" w:rsidRDefault="001D6BA3" w:rsidP="001D6BA3">
      <w:pPr>
        <w:spacing w:line="360" w:lineRule="auto"/>
      </w:pPr>
    </w:p>
    <w:p w14:paraId="034C6FE9" w14:textId="6BBE9522" w:rsidR="001D6BA3" w:rsidRDefault="001D6BA3" w:rsidP="001D6BA3">
      <w:pPr>
        <w:spacing w:line="360" w:lineRule="auto"/>
      </w:pPr>
    </w:p>
    <w:p w14:paraId="266DDDB7" w14:textId="77777777" w:rsidR="001D6BA3" w:rsidRDefault="001D6BA3" w:rsidP="001D6BA3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rPr>
          <w:sz w:val="24"/>
        </w:rPr>
        <w:t xml:space="preserve">, dnia </w:t>
      </w:r>
      <w:r w:rsidRPr="002F5A80">
        <w:rPr>
          <w:szCs w:val="18"/>
        </w:rPr>
        <w:t>…..............................</w:t>
      </w:r>
    </w:p>
    <w:p w14:paraId="1D0EB68A" w14:textId="77777777" w:rsidR="001D6BA3" w:rsidRDefault="001D6BA3" w:rsidP="001D6BA3">
      <w:pPr>
        <w:spacing w:line="360" w:lineRule="auto"/>
      </w:pPr>
    </w:p>
    <w:p w14:paraId="587D7CFC" w14:textId="77777777" w:rsidR="001D6BA3" w:rsidRPr="008717F8" w:rsidRDefault="001D6BA3" w:rsidP="001D6BA3">
      <w:pPr>
        <w:ind w:left="3969"/>
        <w:jc w:val="center"/>
        <w:rPr>
          <w:rFonts w:ascii="Cambria" w:hAnsi="Cambria" w:cs="Arial"/>
          <w:bCs/>
          <w:i/>
        </w:rPr>
      </w:pPr>
      <w:bookmarkStart w:id="1" w:name="_Hlk60047166"/>
      <w:r w:rsidRPr="008717F8">
        <w:rPr>
          <w:rFonts w:ascii="Cambria" w:hAnsi="Cambria" w:cs="Arial"/>
          <w:bCs/>
          <w:i/>
        </w:rPr>
        <w:t>Dokument musi być złożony pod rygorem nieważności</w:t>
      </w:r>
    </w:p>
    <w:p w14:paraId="6130B9DE" w14:textId="416100B5" w:rsidR="001D6BA3" w:rsidRPr="008717F8" w:rsidRDefault="001D6BA3" w:rsidP="001D6BA3">
      <w:pPr>
        <w:ind w:left="3969"/>
        <w:jc w:val="center"/>
        <w:rPr>
          <w:rFonts w:ascii="Cambria" w:hAnsi="Cambria" w:cs="Arial"/>
          <w:bCs/>
          <w:i/>
        </w:rPr>
      </w:pPr>
      <w:r w:rsidRPr="008717F8">
        <w:rPr>
          <w:rFonts w:ascii="Cambria" w:hAnsi="Cambria" w:cs="Arial"/>
          <w:bCs/>
          <w:i/>
        </w:rPr>
        <w:t xml:space="preserve">w </w:t>
      </w:r>
      <w:r w:rsidR="000A7934" w:rsidRPr="008717F8">
        <w:rPr>
          <w:rFonts w:ascii="Cambria" w:hAnsi="Cambria" w:cs="Arial"/>
          <w:bCs/>
          <w:i/>
        </w:rPr>
        <w:t xml:space="preserve">formie </w:t>
      </w:r>
      <w:r w:rsidRPr="008717F8">
        <w:rPr>
          <w:rFonts w:ascii="Cambria" w:hAnsi="Cambria" w:cs="Arial"/>
          <w:bCs/>
          <w:i/>
        </w:rPr>
        <w:t xml:space="preserve">elektronicznej podpisany kwalifikowanym podpisem elektronicznym, </w:t>
      </w:r>
      <w:r w:rsidR="000A7934" w:rsidRPr="008717F8">
        <w:rPr>
          <w:rFonts w:ascii="Cambria" w:hAnsi="Cambria" w:cs="Arial"/>
          <w:bCs/>
          <w:i/>
        </w:rPr>
        <w:t xml:space="preserve">lub w postaci elektronicznej podpisany </w:t>
      </w:r>
      <w:r w:rsidRPr="008717F8">
        <w:rPr>
          <w:rFonts w:ascii="Cambria" w:hAnsi="Cambria" w:cs="Arial"/>
          <w:bCs/>
          <w:i/>
        </w:rPr>
        <w:t>podpisem zaufanym lub podpisem osobistym</w:t>
      </w:r>
    </w:p>
    <w:p w14:paraId="20D4A279" w14:textId="3B2AAC1D" w:rsidR="00B43686" w:rsidRPr="001D6BA3" w:rsidRDefault="001D6BA3" w:rsidP="001D6BA3">
      <w:pPr>
        <w:ind w:left="426" w:hanging="426"/>
        <w:rPr>
          <w:rFonts w:cs="ClassGarmndEU"/>
          <w:sz w:val="24"/>
          <w:szCs w:val="24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  <w:sz w:val="24"/>
          <w:szCs w:val="24"/>
        </w:rPr>
        <w:t xml:space="preserve">niepotrzebne skreślić </w:t>
      </w:r>
      <w:bookmarkEnd w:id="1"/>
    </w:p>
    <w:sectPr w:rsidR="00B43686" w:rsidRPr="001D6BA3" w:rsidSect="00D01104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71E2F" w14:textId="77777777" w:rsidR="00C85495" w:rsidRDefault="00C85495" w:rsidP="00AC3E6B">
      <w:r>
        <w:separator/>
      </w:r>
    </w:p>
  </w:endnote>
  <w:endnote w:type="continuationSeparator" w:id="0">
    <w:p w14:paraId="39A269ED" w14:textId="77777777" w:rsidR="00C85495" w:rsidRDefault="00C85495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05A39BDC" w14:textId="77777777" w:rsidR="006F7EF1" w:rsidRDefault="006F7EF1" w:rsidP="00BA637E">
            <w:pPr>
              <w:pStyle w:val="Stopka"/>
              <w:jc w:val="center"/>
            </w:pPr>
          </w:p>
          <w:p w14:paraId="709F0569" w14:textId="77777777" w:rsidR="006F7EF1" w:rsidRDefault="006F7EF1">
            <w:pPr>
              <w:pStyle w:val="Stopka"/>
              <w:jc w:val="right"/>
            </w:pPr>
            <w:r>
              <w:t xml:space="preserve">Strona </w:t>
            </w:r>
            <w:r w:rsidR="00C172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1729F">
              <w:rPr>
                <w:b/>
                <w:sz w:val="24"/>
                <w:szCs w:val="24"/>
              </w:rPr>
              <w:fldChar w:fldCharType="separate"/>
            </w:r>
            <w:r w:rsidR="001678E0">
              <w:rPr>
                <w:b/>
                <w:noProof/>
              </w:rPr>
              <w:t>2</w:t>
            </w:r>
            <w:r w:rsidR="00C1729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172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1729F">
              <w:rPr>
                <w:b/>
                <w:sz w:val="24"/>
                <w:szCs w:val="24"/>
              </w:rPr>
              <w:fldChar w:fldCharType="separate"/>
            </w:r>
            <w:r w:rsidR="001678E0">
              <w:rPr>
                <w:b/>
                <w:noProof/>
              </w:rPr>
              <w:t>5</w:t>
            </w:r>
            <w:r w:rsidR="00C1729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FC7E7" w14:textId="77777777" w:rsidR="00C85495" w:rsidRDefault="00C85495" w:rsidP="00AC3E6B">
      <w:r>
        <w:separator/>
      </w:r>
    </w:p>
  </w:footnote>
  <w:footnote w:type="continuationSeparator" w:id="0">
    <w:p w14:paraId="680903E9" w14:textId="77777777" w:rsidR="00C85495" w:rsidRDefault="00C85495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55372" w14:textId="77777777" w:rsidR="006F7EF1" w:rsidRDefault="006F7EF1">
    <w:pPr>
      <w:pStyle w:val="Nagwek"/>
    </w:pPr>
  </w:p>
  <w:p w14:paraId="020F4589" w14:textId="77777777" w:rsidR="006F7EF1" w:rsidRDefault="006F7EF1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EC3A9" w14:textId="3289CBD0" w:rsidR="006F7EF1" w:rsidRPr="009E31C3" w:rsidRDefault="00000000" w:rsidP="00D01104">
    <w:pPr>
      <w:pStyle w:val="Nagwek1"/>
      <w:ind w:left="709" w:firstLine="709"/>
      <w:rPr>
        <w:rFonts w:ascii="Arial" w:hAnsi="Arial" w:cs="Arial"/>
        <w:color w:val="005042"/>
      </w:rPr>
    </w:pPr>
    <w:r>
      <w:rPr>
        <w:noProof/>
      </w:rPr>
      <w:object w:dxaOrig="1440" w:dyaOrig="1440" w14:anchorId="4BCEBD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5.7pt;margin-top:7.45pt;width:51.4pt;height:51.4pt;z-index:251658240;visibility:visible;mso-wrap-edited:f">
          <v:imagedata r:id="rId1" o:title=""/>
          <w10:wrap type="square" side="right"/>
        </v:shape>
        <o:OLEObject Type="Embed" ProgID="Word.Picture.8" ShapeID="_x0000_s1029" DrawAspect="Content" ObjectID="_1813521632" r:id="rId2"/>
      </w:object>
    </w:r>
    <w:r w:rsidR="006F7EF1">
      <w:rPr>
        <w:rFonts w:ascii="Arial" w:hAnsi="Arial" w:cs="Arial"/>
        <w:color w:val="005042"/>
      </w:rPr>
      <w:t xml:space="preserve">PGL LP  Nadleśnictwo  </w:t>
    </w:r>
    <w:r w:rsidR="00A435EA">
      <w:rPr>
        <w:rFonts w:ascii="Arial" w:hAnsi="Arial" w:cs="Arial"/>
        <w:color w:val="005042"/>
      </w:rPr>
      <w:t>Jeleśnia</w:t>
    </w:r>
  </w:p>
  <w:p w14:paraId="0B150D9A" w14:textId="77777777" w:rsidR="006F7EF1" w:rsidRDefault="006F7EF1" w:rsidP="00B55288">
    <w:pPr>
      <w:pStyle w:val="Nagwek"/>
      <w:ind w:left="-284"/>
    </w:pPr>
  </w:p>
  <w:p w14:paraId="41B7934E" w14:textId="77777777" w:rsidR="006F7EF1" w:rsidRDefault="006F7EF1" w:rsidP="00B55288">
    <w:pPr>
      <w:pStyle w:val="Nagwek"/>
      <w:ind w:left="-284"/>
      <w:rPr>
        <w:sz w:val="18"/>
      </w:rPr>
    </w:pPr>
  </w:p>
  <w:p w14:paraId="3A9AE051" w14:textId="373D3FC3" w:rsidR="006F7EF1" w:rsidRDefault="006F7EF1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EC69F0">
      <w:rPr>
        <w:b/>
        <w:sz w:val="22"/>
      </w:rPr>
      <w:t>S.</w:t>
    </w:r>
    <w:r>
      <w:rPr>
        <w:b/>
        <w:sz w:val="22"/>
      </w:rPr>
      <w:t>270.</w:t>
    </w:r>
    <w:r w:rsidR="00A435EA">
      <w:rPr>
        <w:b/>
        <w:sz w:val="22"/>
      </w:rPr>
      <w:t>12</w:t>
    </w:r>
    <w:r>
      <w:rPr>
        <w:b/>
        <w:sz w:val="22"/>
      </w:rPr>
      <w:t>.20</w:t>
    </w:r>
    <w:r w:rsidR="00652F40">
      <w:rPr>
        <w:b/>
        <w:sz w:val="22"/>
      </w:rPr>
      <w:t>2</w:t>
    </w:r>
    <w:r w:rsidR="00A435EA">
      <w:rPr>
        <w:b/>
        <w:sz w:val="22"/>
      </w:rPr>
      <w:t>5</w:t>
    </w:r>
  </w:p>
  <w:p w14:paraId="629C5A1E" w14:textId="77777777" w:rsidR="006F7EF1" w:rsidRPr="00344F15" w:rsidRDefault="006F7EF1" w:rsidP="00B55288">
    <w:pPr>
      <w:pStyle w:val="Nagwek"/>
      <w:ind w:left="-284"/>
      <w:rPr>
        <w:b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5738F3"/>
    <w:multiLevelType w:val="multilevel"/>
    <w:tmpl w:val="5CAED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8030D7F"/>
    <w:multiLevelType w:val="hybridMultilevel"/>
    <w:tmpl w:val="42008A4A"/>
    <w:lvl w:ilvl="0" w:tplc="BD669812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A284C"/>
    <w:multiLevelType w:val="multilevel"/>
    <w:tmpl w:val="60B2F53E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01" w:hanging="6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106A550B"/>
    <w:multiLevelType w:val="hybridMultilevel"/>
    <w:tmpl w:val="7C9293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73D2A2D"/>
    <w:multiLevelType w:val="multilevel"/>
    <w:tmpl w:val="93665A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0" w15:restartNumberingAfterBreak="0">
    <w:nsid w:val="18064F59"/>
    <w:multiLevelType w:val="multilevel"/>
    <w:tmpl w:val="7B3047E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1" w15:restartNumberingAfterBreak="0">
    <w:nsid w:val="1C615AA8"/>
    <w:multiLevelType w:val="multilevel"/>
    <w:tmpl w:val="919CB798"/>
    <w:lvl w:ilvl="0">
      <w:start w:val="8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210" w:hanging="1080"/>
      </w:pPr>
    </w:lvl>
    <w:lvl w:ilvl="5">
      <w:start w:val="1"/>
      <w:numFmt w:val="decimal"/>
      <w:lvlText w:val="%1.%2.%3.%4.%5.%6."/>
      <w:lvlJc w:val="left"/>
      <w:pPr>
        <w:ind w:left="3636" w:hanging="1080"/>
      </w:pPr>
    </w:lvl>
    <w:lvl w:ilvl="6">
      <w:start w:val="1"/>
      <w:numFmt w:val="decimal"/>
      <w:lvlText w:val="%1.%2.%3.%4.%5.%6.%7."/>
      <w:lvlJc w:val="left"/>
      <w:pPr>
        <w:ind w:left="4422" w:hanging="1440"/>
      </w:pPr>
    </w:lvl>
    <w:lvl w:ilvl="7">
      <w:start w:val="1"/>
      <w:numFmt w:val="decimal"/>
      <w:lvlText w:val="%1.%2.%3.%4.%5.%6.%7.%8."/>
      <w:lvlJc w:val="left"/>
      <w:pPr>
        <w:ind w:left="4848" w:hanging="1440"/>
      </w:pPr>
    </w:lvl>
    <w:lvl w:ilvl="8">
      <w:start w:val="1"/>
      <w:numFmt w:val="decimal"/>
      <w:lvlText w:val="%1.%2.%3.%4.%5.%6.%7.%8.%9."/>
      <w:lvlJc w:val="left"/>
      <w:pPr>
        <w:ind w:left="5634" w:hanging="1800"/>
      </w:pPr>
    </w:lvl>
  </w:abstractNum>
  <w:abstractNum w:abstractNumId="12" w15:restartNumberingAfterBreak="0">
    <w:nsid w:val="1D271416"/>
    <w:multiLevelType w:val="multilevel"/>
    <w:tmpl w:val="860CF46C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start w:val="1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7">
      <w:start w:val="1"/>
      <w:numFmt w:val="decimal"/>
      <w:lvlText w:val="%8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8">
      <w:start w:val="1"/>
      <w:numFmt w:val="decimal"/>
      <w:lvlText w:val="%9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</w:abstractNum>
  <w:abstractNum w:abstractNumId="13" w15:restartNumberingAfterBreak="0">
    <w:nsid w:val="1E137C70"/>
    <w:multiLevelType w:val="multilevel"/>
    <w:tmpl w:val="7568B88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4" w15:restartNumberingAfterBreak="0">
    <w:nsid w:val="210D1EE8"/>
    <w:multiLevelType w:val="hybridMultilevel"/>
    <w:tmpl w:val="2D8A6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A4C10"/>
    <w:multiLevelType w:val="hybridMultilevel"/>
    <w:tmpl w:val="799A70A2"/>
    <w:lvl w:ilvl="0" w:tplc="657A6EA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6636663"/>
    <w:multiLevelType w:val="multilevel"/>
    <w:tmpl w:val="AAE6CFE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9C80912"/>
    <w:multiLevelType w:val="multilevel"/>
    <w:tmpl w:val="46BE599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8" w15:restartNumberingAfterBreak="0">
    <w:nsid w:val="2ACE4B29"/>
    <w:multiLevelType w:val="hybridMultilevel"/>
    <w:tmpl w:val="5B843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0D33D6"/>
    <w:multiLevelType w:val="hybridMultilevel"/>
    <w:tmpl w:val="7EDC49F4"/>
    <w:lvl w:ilvl="0" w:tplc="A5BA72E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CC262C"/>
    <w:multiLevelType w:val="hybridMultilevel"/>
    <w:tmpl w:val="38F43B3C"/>
    <w:lvl w:ilvl="0" w:tplc="D78EF68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FE3C52"/>
    <w:multiLevelType w:val="hybridMultilevel"/>
    <w:tmpl w:val="20C47D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A34441"/>
    <w:multiLevelType w:val="multilevel"/>
    <w:tmpl w:val="24345FE8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23" w15:restartNumberingAfterBreak="0">
    <w:nsid w:val="352B5E84"/>
    <w:multiLevelType w:val="hybridMultilevel"/>
    <w:tmpl w:val="CAA0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EC3D0C"/>
    <w:multiLevelType w:val="multilevel"/>
    <w:tmpl w:val="6F5451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3CB52DE1"/>
    <w:multiLevelType w:val="multilevel"/>
    <w:tmpl w:val="7D8A738C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numFmt w:val="decimal"/>
      <w:lvlText w:val="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D1C2260"/>
    <w:multiLevelType w:val="multilevel"/>
    <w:tmpl w:val="5A9C76A2"/>
    <w:lvl w:ilvl="0">
      <w:start w:val="7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color w:val="000000"/>
      </w:rPr>
    </w:lvl>
  </w:abstractNum>
  <w:abstractNum w:abstractNumId="27" w15:restartNumberingAfterBreak="0">
    <w:nsid w:val="3E3A69CA"/>
    <w:multiLevelType w:val="multilevel"/>
    <w:tmpl w:val="83224C2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i w:val="0"/>
      </w:rPr>
    </w:lvl>
  </w:abstractNum>
  <w:abstractNum w:abstractNumId="28" w15:restartNumberingAfterBreak="0">
    <w:nsid w:val="3EA756EE"/>
    <w:multiLevelType w:val="hybridMultilevel"/>
    <w:tmpl w:val="1FEE7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4471D4"/>
    <w:multiLevelType w:val="hybridMultilevel"/>
    <w:tmpl w:val="A8C28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3533C7"/>
    <w:multiLevelType w:val="hybridMultilevel"/>
    <w:tmpl w:val="A7CA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C0FCC"/>
    <w:multiLevelType w:val="multilevel"/>
    <w:tmpl w:val="53704E6C"/>
    <w:lvl w:ilvl="0">
      <w:start w:val="1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2" w15:restartNumberingAfterBreak="0">
    <w:nsid w:val="5A9C4A3D"/>
    <w:multiLevelType w:val="hybridMultilevel"/>
    <w:tmpl w:val="B014A412"/>
    <w:lvl w:ilvl="0" w:tplc="F2B011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03507B"/>
    <w:multiLevelType w:val="hybridMultilevel"/>
    <w:tmpl w:val="CE66A1EC"/>
    <w:lvl w:ilvl="0" w:tplc="459E3B1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5BF21E15"/>
    <w:multiLevelType w:val="hybridMultilevel"/>
    <w:tmpl w:val="7EA29A1E"/>
    <w:lvl w:ilvl="0" w:tplc="0936D3D4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17D4F16"/>
    <w:multiLevelType w:val="multilevel"/>
    <w:tmpl w:val="AC1C366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6" w15:restartNumberingAfterBreak="0">
    <w:nsid w:val="62650B26"/>
    <w:multiLevelType w:val="hybridMultilevel"/>
    <w:tmpl w:val="3B5E14A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BC4398"/>
    <w:multiLevelType w:val="hybridMultilevel"/>
    <w:tmpl w:val="A3C40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367D82"/>
    <w:multiLevelType w:val="multilevel"/>
    <w:tmpl w:val="2DD0E25A"/>
    <w:lvl w:ilvl="0">
      <w:start w:val="12"/>
      <w:numFmt w:val="decimal"/>
      <w:lvlText w:val="%1."/>
      <w:lvlJc w:val="left"/>
      <w:pPr>
        <w:ind w:left="480" w:hanging="480"/>
      </w:pPr>
      <w:rPr>
        <w:i w:val="0"/>
        <w:color w:val="auto"/>
        <w:sz w:val="28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138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9" w15:restartNumberingAfterBreak="0">
    <w:nsid w:val="6D285D06"/>
    <w:multiLevelType w:val="multilevel"/>
    <w:tmpl w:val="E59AFF8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b w:val="0"/>
        <w:i w:val="0"/>
        <w:sz w:val="24"/>
        <w:szCs w:val="24"/>
      </w:rPr>
    </w:lvl>
    <w:lvl w:ilvl="3">
      <w:start w:val="1"/>
      <w:numFmt w:val="decimalZero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0" w15:restartNumberingAfterBreak="0">
    <w:nsid w:val="6D3546CB"/>
    <w:multiLevelType w:val="hybridMultilevel"/>
    <w:tmpl w:val="2D66E70A"/>
    <w:lvl w:ilvl="0" w:tplc="24705638">
      <w:start w:val="1"/>
      <w:numFmt w:val="decimal"/>
      <w:lvlText w:val="%1."/>
      <w:lvlJc w:val="left"/>
      <w:pPr>
        <w:ind w:left="393" w:hanging="360"/>
      </w:pPr>
      <w:rPr>
        <w:rFonts w:eastAsia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1" w15:restartNumberingAfterBreak="0">
    <w:nsid w:val="6EDF282D"/>
    <w:multiLevelType w:val="multilevel"/>
    <w:tmpl w:val="95E6121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2"/>
      <w:numFmt w:val="decimal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2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2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9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2" w15:restartNumberingAfterBreak="0">
    <w:nsid w:val="774E4828"/>
    <w:multiLevelType w:val="hybridMultilevel"/>
    <w:tmpl w:val="D08E70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4F2D05"/>
    <w:multiLevelType w:val="multilevel"/>
    <w:tmpl w:val="C78CCD84"/>
    <w:lvl w:ilvl="0">
      <w:start w:val="3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E9608A5"/>
    <w:multiLevelType w:val="multilevel"/>
    <w:tmpl w:val="80860A7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1"/>
      <w:numFmt w:val="decimal"/>
      <w:lvlText w:val="%3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99839326">
    <w:abstractNumId w:val="16"/>
  </w:num>
  <w:num w:numId="2" w16cid:durableId="1620068082">
    <w:abstractNumId w:val="12"/>
  </w:num>
  <w:num w:numId="3" w16cid:durableId="1067189937">
    <w:abstractNumId w:val="25"/>
  </w:num>
  <w:num w:numId="4" w16cid:durableId="1992633765">
    <w:abstractNumId w:val="41"/>
  </w:num>
  <w:num w:numId="5" w16cid:durableId="1294099400">
    <w:abstractNumId w:val="44"/>
  </w:num>
  <w:num w:numId="6" w16cid:durableId="2104837272">
    <w:abstractNumId w:val="23"/>
  </w:num>
  <w:num w:numId="7" w16cid:durableId="547180859">
    <w:abstractNumId w:val="15"/>
  </w:num>
  <w:num w:numId="8" w16cid:durableId="1659655112">
    <w:abstractNumId w:val="28"/>
  </w:num>
  <w:num w:numId="9" w16cid:durableId="624581047">
    <w:abstractNumId w:val="14"/>
  </w:num>
  <w:num w:numId="10" w16cid:durableId="844245091">
    <w:abstractNumId w:val="34"/>
  </w:num>
  <w:num w:numId="11" w16cid:durableId="739332737">
    <w:abstractNumId w:val="30"/>
  </w:num>
  <w:num w:numId="12" w16cid:durableId="1689018125">
    <w:abstractNumId w:val="8"/>
  </w:num>
  <w:num w:numId="13" w16cid:durableId="691102772">
    <w:abstractNumId w:val="29"/>
  </w:num>
  <w:num w:numId="14" w16cid:durableId="748116928">
    <w:abstractNumId w:val="18"/>
  </w:num>
  <w:num w:numId="15" w16cid:durableId="1375080121">
    <w:abstractNumId w:val="37"/>
  </w:num>
  <w:num w:numId="16" w16cid:durableId="4093494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76970835">
    <w:abstractNumId w:val="6"/>
  </w:num>
  <w:num w:numId="18" w16cid:durableId="628782451">
    <w:abstractNumId w:val="42"/>
  </w:num>
  <w:num w:numId="19" w16cid:durableId="16564464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26062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67644390">
    <w:abstractNumId w:val="26"/>
  </w:num>
  <w:num w:numId="22" w16cid:durableId="34892316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7544690">
    <w:abstractNumId w:val="35"/>
  </w:num>
  <w:num w:numId="24" w16cid:durableId="9551343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90408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74283961">
    <w:abstractNumId w:val="43"/>
  </w:num>
  <w:num w:numId="27" w16cid:durableId="1375542470">
    <w:abstractNumId w:val="27"/>
  </w:num>
  <w:num w:numId="28" w16cid:durableId="1748768365">
    <w:abstractNumId w:val="9"/>
  </w:num>
  <w:num w:numId="29" w16cid:durableId="153179347">
    <w:abstractNumId w:val="13"/>
  </w:num>
  <w:num w:numId="30" w16cid:durableId="1508248477">
    <w:abstractNumId w:val="36"/>
  </w:num>
  <w:num w:numId="31" w16cid:durableId="823738988">
    <w:abstractNumId w:val="40"/>
  </w:num>
  <w:num w:numId="32" w16cid:durableId="739328067">
    <w:abstractNumId w:val="10"/>
  </w:num>
  <w:num w:numId="33" w16cid:durableId="1206020164">
    <w:abstractNumId w:val="17"/>
  </w:num>
  <w:num w:numId="34" w16cid:durableId="776021506">
    <w:abstractNumId w:val="21"/>
  </w:num>
  <w:num w:numId="35" w16cid:durableId="2084596556">
    <w:abstractNumId w:val="5"/>
  </w:num>
  <w:num w:numId="36" w16cid:durableId="1460951672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5149504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82650950">
    <w:abstractNumId w:val="31"/>
  </w:num>
  <w:num w:numId="39" w16cid:durableId="1629313367">
    <w:abstractNumId w:val="39"/>
  </w:num>
  <w:num w:numId="40" w16cid:durableId="91710496">
    <w:abstractNumId w:val="7"/>
  </w:num>
  <w:num w:numId="41" w16cid:durableId="581331321">
    <w:abstractNumId w:val="3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43152418">
    <w:abstractNumId w:val="3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1A3"/>
    <w:rsid w:val="00002C18"/>
    <w:rsid w:val="00010E1D"/>
    <w:rsid w:val="00017B06"/>
    <w:rsid w:val="00020724"/>
    <w:rsid w:val="000237BA"/>
    <w:rsid w:val="0002723B"/>
    <w:rsid w:val="000311E7"/>
    <w:rsid w:val="0003212C"/>
    <w:rsid w:val="000341BC"/>
    <w:rsid w:val="00037956"/>
    <w:rsid w:val="0004083C"/>
    <w:rsid w:val="00041FBB"/>
    <w:rsid w:val="0004331B"/>
    <w:rsid w:val="00043937"/>
    <w:rsid w:val="000439A9"/>
    <w:rsid w:val="000443E5"/>
    <w:rsid w:val="00055278"/>
    <w:rsid w:val="00056362"/>
    <w:rsid w:val="00056709"/>
    <w:rsid w:val="0006081E"/>
    <w:rsid w:val="00061ABF"/>
    <w:rsid w:val="000741F8"/>
    <w:rsid w:val="000745E2"/>
    <w:rsid w:val="00075299"/>
    <w:rsid w:val="00075DF7"/>
    <w:rsid w:val="00081DBC"/>
    <w:rsid w:val="000826A6"/>
    <w:rsid w:val="000859B7"/>
    <w:rsid w:val="0008624E"/>
    <w:rsid w:val="0008658B"/>
    <w:rsid w:val="000901B3"/>
    <w:rsid w:val="000923A2"/>
    <w:rsid w:val="00096658"/>
    <w:rsid w:val="000A6646"/>
    <w:rsid w:val="000A7934"/>
    <w:rsid w:val="000A7BA0"/>
    <w:rsid w:val="000B106A"/>
    <w:rsid w:val="000B1EA0"/>
    <w:rsid w:val="000B65A0"/>
    <w:rsid w:val="000B6EC1"/>
    <w:rsid w:val="000C7EAC"/>
    <w:rsid w:val="000D12F4"/>
    <w:rsid w:val="000D4A99"/>
    <w:rsid w:val="000E0817"/>
    <w:rsid w:val="000E1AA4"/>
    <w:rsid w:val="000E1DE8"/>
    <w:rsid w:val="000E40F8"/>
    <w:rsid w:val="000E5077"/>
    <w:rsid w:val="000E5390"/>
    <w:rsid w:val="000E60F3"/>
    <w:rsid w:val="000E6F94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338F9"/>
    <w:rsid w:val="0013636A"/>
    <w:rsid w:val="00137954"/>
    <w:rsid w:val="00137995"/>
    <w:rsid w:val="0014179E"/>
    <w:rsid w:val="00144362"/>
    <w:rsid w:val="00144EA4"/>
    <w:rsid w:val="00147657"/>
    <w:rsid w:val="00153AEA"/>
    <w:rsid w:val="001573DF"/>
    <w:rsid w:val="001577C6"/>
    <w:rsid w:val="00160D9A"/>
    <w:rsid w:val="0016633E"/>
    <w:rsid w:val="001678E0"/>
    <w:rsid w:val="00172314"/>
    <w:rsid w:val="00173063"/>
    <w:rsid w:val="00173161"/>
    <w:rsid w:val="00175DCF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1A96"/>
    <w:rsid w:val="001A2238"/>
    <w:rsid w:val="001A3AC3"/>
    <w:rsid w:val="001B0CD7"/>
    <w:rsid w:val="001B3026"/>
    <w:rsid w:val="001B50CB"/>
    <w:rsid w:val="001C1AD5"/>
    <w:rsid w:val="001C4185"/>
    <w:rsid w:val="001C6303"/>
    <w:rsid w:val="001D3687"/>
    <w:rsid w:val="001D39EE"/>
    <w:rsid w:val="001D3AF3"/>
    <w:rsid w:val="001D3D14"/>
    <w:rsid w:val="001D609E"/>
    <w:rsid w:val="001D6BA3"/>
    <w:rsid w:val="001E0224"/>
    <w:rsid w:val="001E1024"/>
    <w:rsid w:val="001E241D"/>
    <w:rsid w:val="001E4D83"/>
    <w:rsid w:val="001E65D5"/>
    <w:rsid w:val="001E664E"/>
    <w:rsid w:val="001F0E72"/>
    <w:rsid w:val="001F3B92"/>
    <w:rsid w:val="0020029B"/>
    <w:rsid w:val="00205A04"/>
    <w:rsid w:val="00206155"/>
    <w:rsid w:val="0021025E"/>
    <w:rsid w:val="002110A0"/>
    <w:rsid w:val="0021157E"/>
    <w:rsid w:val="002115DB"/>
    <w:rsid w:val="002124F6"/>
    <w:rsid w:val="00215C9F"/>
    <w:rsid w:val="00217DC6"/>
    <w:rsid w:val="00221474"/>
    <w:rsid w:val="0022483B"/>
    <w:rsid w:val="00224EC1"/>
    <w:rsid w:val="0022695B"/>
    <w:rsid w:val="002279D5"/>
    <w:rsid w:val="00230BC4"/>
    <w:rsid w:val="00232FFF"/>
    <w:rsid w:val="00235A16"/>
    <w:rsid w:val="002367BB"/>
    <w:rsid w:val="00240925"/>
    <w:rsid w:val="00241EED"/>
    <w:rsid w:val="002422F1"/>
    <w:rsid w:val="00242FF0"/>
    <w:rsid w:val="002438B2"/>
    <w:rsid w:val="00246311"/>
    <w:rsid w:val="002463F0"/>
    <w:rsid w:val="0025074C"/>
    <w:rsid w:val="00254000"/>
    <w:rsid w:val="00254237"/>
    <w:rsid w:val="002546EA"/>
    <w:rsid w:val="002554B9"/>
    <w:rsid w:val="002564EE"/>
    <w:rsid w:val="002600F3"/>
    <w:rsid w:val="00261FD4"/>
    <w:rsid w:val="002645C6"/>
    <w:rsid w:val="002658BC"/>
    <w:rsid w:val="00265ADE"/>
    <w:rsid w:val="00265D60"/>
    <w:rsid w:val="00271B84"/>
    <w:rsid w:val="002730BE"/>
    <w:rsid w:val="002810BF"/>
    <w:rsid w:val="00281FEF"/>
    <w:rsid w:val="0028270C"/>
    <w:rsid w:val="00287EDC"/>
    <w:rsid w:val="002919EC"/>
    <w:rsid w:val="002956DB"/>
    <w:rsid w:val="002971C9"/>
    <w:rsid w:val="002A24AC"/>
    <w:rsid w:val="002A446E"/>
    <w:rsid w:val="002A6404"/>
    <w:rsid w:val="002B4457"/>
    <w:rsid w:val="002B4E95"/>
    <w:rsid w:val="002B75BD"/>
    <w:rsid w:val="002B7BC3"/>
    <w:rsid w:val="002B7E6B"/>
    <w:rsid w:val="002C41C2"/>
    <w:rsid w:val="002C4AAD"/>
    <w:rsid w:val="002C6A08"/>
    <w:rsid w:val="002C7A22"/>
    <w:rsid w:val="002C7CC6"/>
    <w:rsid w:val="002D0EFB"/>
    <w:rsid w:val="002D224B"/>
    <w:rsid w:val="002D2481"/>
    <w:rsid w:val="002D2F51"/>
    <w:rsid w:val="002D4B0C"/>
    <w:rsid w:val="002E7497"/>
    <w:rsid w:val="002F0C1F"/>
    <w:rsid w:val="002F44A1"/>
    <w:rsid w:val="002F5B1F"/>
    <w:rsid w:val="002F6495"/>
    <w:rsid w:val="002F6A14"/>
    <w:rsid w:val="0030076D"/>
    <w:rsid w:val="00301630"/>
    <w:rsid w:val="00301CBF"/>
    <w:rsid w:val="00307086"/>
    <w:rsid w:val="00313261"/>
    <w:rsid w:val="0031417C"/>
    <w:rsid w:val="00315E66"/>
    <w:rsid w:val="00320864"/>
    <w:rsid w:val="00323DDC"/>
    <w:rsid w:val="003240EE"/>
    <w:rsid w:val="00331350"/>
    <w:rsid w:val="003316AC"/>
    <w:rsid w:val="00337B43"/>
    <w:rsid w:val="0034185C"/>
    <w:rsid w:val="00344F15"/>
    <w:rsid w:val="00345678"/>
    <w:rsid w:val="00346669"/>
    <w:rsid w:val="00347AB3"/>
    <w:rsid w:val="00350BEC"/>
    <w:rsid w:val="00352761"/>
    <w:rsid w:val="003572FC"/>
    <w:rsid w:val="003622BE"/>
    <w:rsid w:val="0036332F"/>
    <w:rsid w:val="00363F73"/>
    <w:rsid w:val="003641A0"/>
    <w:rsid w:val="00364215"/>
    <w:rsid w:val="00366296"/>
    <w:rsid w:val="003713AA"/>
    <w:rsid w:val="00372272"/>
    <w:rsid w:val="0037574D"/>
    <w:rsid w:val="00376E75"/>
    <w:rsid w:val="003817D4"/>
    <w:rsid w:val="003821EC"/>
    <w:rsid w:val="003865C3"/>
    <w:rsid w:val="00386EC9"/>
    <w:rsid w:val="003927C7"/>
    <w:rsid w:val="003971F0"/>
    <w:rsid w:val="003A157B"/>
    <w:rsid w:val="003A2044"/>
    <w:rsid w:val="003A4CDE"/>
    <w:rsid w:val="003B10D6"/>
    <w:rsid w:val="003B184B"/>
    <w:rsid w:val="003B39B2"/>
    <w:rsid w:val="003B4DB5"/>
    <w:rsid w:val="003B4EAB"/>
    <w:rsid w:val="003B62E7"/>
    <w:rsid w:val="003C075B"/>
    <w:rsid w:val="003C11DB"/>
    <w:rsid w:val="003C39A2"/>
    <w:rsid w:val="003C3C48"/>
    <w:rsid w:val="003C4D11"/>
    <w:rsid w:val="003C58FC"/>
    <w:rsid w:val="003C7933"/>
    <w:rsid w:val="003C7E50"/>
    <w:rsid w:val="003D015A"/>
    <w:rsid w:val="003D02C8"/>
    <w:rsid w:val="003D05D1"/>
    <w:rsid w:val="003D626A"/>
    <w:rsid w:val="003D7448"/>
    <w:rsid w:val="003E3819"/>
    <w:rsid w:val="003E413F"/>
    <w:rsid w:val="003E6736"/>
    <w:rsid w:val="003E7FFC"/>
    <w:rsid w:val="003F3A67"/>
    <w:rsid w:val="003F4D9F"/>
    <w:rsid w:val="003F5BB3"/>
    <w:rsid w:val="00400E12"/>
    <w:rsid w:val="00410307"/>
    <w:rsid w:val="004115A5"/>
    <w:rsid w:val="004141FB"/>
    <w:rsid w:val="00414B88"/>
    <w:rsid w:val="00415EB3"/>
    <w:rsid w:val="004173BD"/>
    <w:rsid w:val="00417ED0"/>
    <w:rsid w:val="00422858"/>
    <w:rsid w:val="004236DF"/>
    <w:rsid w:val="00424548"/>
    <w:rsid w:val="0042534F"/>
    <w:rsid w:val="004262F0"/>
    <w:rsid w:val="004359AE"/>
    <w:rsid w:val="00435EFF"/>
    <w:rsid w:val="004416A6"/>
    <w:rsid w:val="0044333D"/>
    <w:rsid w:val="0045246D"/>
    <w:rsid w:val="00452651"/>
    <w:rsid w:val="00452940"/>
    <w:rsid w:val="00455277"/>
    <w:rsid w:val="00461D1D"/>
    <w:rsid w:val="00464417"/>
    <w:rsid w:val="004715D7"/>
    <w:rsid w:val="004754FE"/>
    <w:rsid w:val="00477BE5"/>
    <w:rsid w:val="00477C25"/>
    <w:rsid w:val="00490DDA"/>
    <w:rsid w:val="0049478F"/>
    <w:rsid w:val="00494C17"/>
    <w:rsid w:val="004950AF"/>
    <w:rsid w:val="0049600D"/>
    <w:rsid w:val="004A14FB"/>
    <w:rsid w:val="004A1D4E"/>
    <w:rsid w:val="004A3577"/>
    <w:rsid w:val="004A7E12"/>
    <w:rsid w:val="004B4A1E"/>
    <w:rsid w:val="004B4F9D"/>
    <w:rsid w:val="004B6490"/>
    <w:rsid w:val="004B68B2"/>
    <w:rsid w:val="004C1BE8"/>
    <w:rsid w:val="004C6904"/>
    <w:rsid w:val="004D2E4E"/>
    <w:rsid w:val="004D7350"/>
    <w:rsid w:val="004D74BF"/>
    <w:rsid w:val="004E029A"/>
    <w:rsid w:val="004E4A41"/>
    <w:rsid w:val="004E4BEE"/>
    <w:rsid w:val="004F1B4D"/>
    <w:rsid w:val="004F20F3"/>
    <w:rsid w:val="004F377D"/>
    <w:rsid w:val="00501AF7"/>
    <w:rsid w:val="00507099"/>
    <w:rsid w:val="005106A8"/>
    <w:rsid w:val="005134F8"/>
    <w:rsid w:val="0051357E"/>
    <w:rsid w:val="00515F63"/>
    <w:rsid w:val="00517C29"/>
    <w:rsid w:val="0052213A"/>
    <w:rsid w:val="00527EED"/>
    <w:rsid w:val="00530ED6"/>
    <w:rsid w:val="00533B16"/>
    <w:rsid w:val="00535A8A"/>
    <w:rsid w:val="00536192"/>
    <w:rsid w:val="00536FD1"/>
    <w:rsid w:val="00537C43"/>
    <w:rsid w:val="005413E7"/>
    <w:rsid w:val="005423BB"/>
    <w:rsid w:val="00550219"/>
    <w:rsid w:val="00550736"/>
    <w:rsid w:val="005509D3"/>
    <w:rsid w:val="00552945"/>
    <w:rsid w:val="00552E69"/>
    <w:rsid w:val="005546E4"/>
    <w:rsid w:val="0055645D"/>
    <w:rsid w:val="00560983"/>
    <w:rsid w:val="005616E1"/>
    <w:rsid w:val="00562402"/>
    <w:rsid w:val="0056285A"/>
    <w:rsid w:val="0056695B"/>
    <w:rsid w:val="005672F9"/>
    <w:rsid w:val="005741F5"/>
    <w:rsid w:val="00574807"/>
    <w:rsid w:val="00576717"/>
    <w:rsid w:val="00576C65"/>
    <w:rsid w:val="00581414"/>
    <w:rsid w:val="00581C10"/>
    <w:rsid w:val="00583538"/>
    <w:rsid w:val="0058557D"/>
    <w:rsid w:val="00593121"/>
    <w:rsid w:val="005A0193"/>
    <w:rsid w:val="005A0660"/>
    <w:rsid w:val="005A14CA"/>
    <w:rsid w:val="005B083A"/>
    <w:rsid w:val="005B6635"/>
    <w:rsid w:val="005B6D13"/>
    <w:rsid w:val="005C0FF2"/>
    <w:rsid w:val="005C3EB4"/>
    <w:rsid w:val="005C5A6B"/>
    <w:rsid w:val="005D02F1"/>
    <w:rsid w:val="005D0E15"/>
    <w:rsid w:val="005D4B0B"/>
    <w:rsid w:val="005D56A3"/>
    <w:rsid w:val="005D7F4D"/>
    <w:rsid w:val="005E720F"/>
    <w:rsid w:val="005E7483"/>
    <w:rsid w:val="005F48C9"/>
    <w:rsid w:val="005F5347"/>
    <w:rsid w:val="005F5ECB"/>
    <w:rsid w:val="00601EB2"/>
    <w:rsid w:val="00604319"/>
    <w:rsid w:val="006064C3"/>
    <w:rsid w:val="00606945"/>
    <w:rsid w:val="00606E2B"/>
    <w:rsid w:val="0061009E"/>
    <w:rsid w:val="00612314"/>
    <w:rsid w:val="00612F33"/>
    <w:rsid w:val="0061356A"/>
    <w:rsid w:val="00614F1E"/>
    <w:rsid w:val="006163AF"/>
    <w:rsid w:val="006165B9"/>
    <w:rsid w:val="00617881"/>
    <w:rsid w:val="006179D0"/>
    <w:rsid w:val="00621F38"/>
    <w:rsid w:val="00622827"/>
    <w:rsid w:val="00622E55"/>
    <w:rsid w:val="00627976"/>
    <w:rsid w:val="00631E6E"/>
    <w:rsid w:val="006342D9"/>
    <w:rsid w:val="00636212"/>
    <w:rsid w:val="00642100"/>
    <w:rsid w:val="00643EC9"/>
    <w:rsid w:val="00646490"/>
    <w:rsid w:val="0064770B"/>
    <w:rsid w:val="006478BE"/>
    <w:rsid w:val="00647F5B"/>
    <w:rsid w:val="00651007"/>
    <w:rsid w:val="00652F40"/>
    <w:rsid w:val="0065519D"/>
    <w:rsid w:val="00656DA0"/>
    <w:rsid w:val="006576E3"/>
    <w:rsid w:val="0066086C"/>
    <w:rsid w:val="00661042"/>
    <w:rsid w:val="00663BA6"/>
    <w:rsid w:val="006650F7"/>
    <w:rsid w:val="0066584E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2AB9"/>
    <w:rsid w:val="00693B83"/>
    <w:rsid w:val="006A0510"/>
    <w:rsid w:val="006A32D7"/>
    <w:rsid w:val="006A34CC"/>
    <w:rsid w:val="006A3CE5"/>
    <w:rsid w:val="006A70A9"/>
    <w:rsid w:val="006A74B6"/>
    <w:rsid w:val="006C1671"/>
    <w:rsid w:val="006C2AD8"/>
    <w:rsid w:val="006C6A9F"/>
    <w:rsid w:val="006D06D4"/>
    <w:rsid w:val="006D1C34"/>
    <w:rsid w:val="006D265A"/>
    <w:rsid w:val="006D349F"/>
    <w:rsid w:val="006D6E5A"/>
    <w:rsid w:val="006D7653"/>
    <w:rsid w:val="006E36DF"/>
    <w:rsid w:val="006E463B"/>
    <w:rsid w:val="006E5DFC"/>
    <w:rsid w:val="006E6238"/>
    <w:rsid w:val="006E6C41"/>
    <w:rsid w:val="006F3487"/>
    <w:rsid w:val="006F761B"/>
    <w:rsid w:val="006F7EF1"/>
    <w:rsid w:val="00700BB1"/>
    <w:rsid w:val="0070464D"/>
    <w:rsid w:val="00711905"/>
    <w:rsid w:val="00712AB4"/>
    <w:rsid w:val="0072011B"/>
    <w:rsid w:val="007218D7"/>
    <w:rsid w:val="00722DF6"/>
    <w:rsid w:val="00723749"/>
    <w:rsid w:val="00723915"/>
    <w:rsid w:val="00723CFC"/>
    <w:rsid w:val="007262AC"/>
    <w:rsid w:val="0074077F"/>
    <w:rsid w:val="00740824"/>
    <w:rsid w:val="00740B4B"/>
    <w:rsid w:val="00740BA9"/>
    <w:rsid w:val="00742226"/>
    <w:rsid w:val="0074510F"/>
    <w:rsid w:val="00745385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3290"/>
    <w:rsid w:val="00781552"/>
    <w:rsid w:val="00785E42"/>
    <w:rsid w:val="00790595"/>
    <w:rsid w:val="00790EC3"/>
    <w:rsid w:val="00791E88"/>
    <w:rsid w:val="007928D1"/>
    <w:rsid w:val="00796251"/>
    <w:rsid w:val="00797E31"/>
    <w:rsid w:val="007A035C"/>
    <w:rsid w:val="007A063B"/>
    <w:rsid w:val="007A0A80"/>
    <w:rsid w:val="007A17D4"/>
    <w:rsid w:val="007A2343"/>
    <w:rsid w:val="007A3CD1"/>
    <w:rsid w:val="007B4A39"/>
    <w:rsid w:val="007B5BC5"/>
    <w:rsid w:val="007B76D3"/>
    <w:rsid w:val="007C120C"/>
    <w:rsid w:val="007C5039"/>
    <w:rsid w:val="007D0957"/>
    <w:rsid w:val="007D2389"/>
    <w:rsid w:val="007D7E45"/>
    <w:rsid w:val="007E064A"/>
    <w:rsid w:val="007E58E6"/>
    <w:rsid w:val="007E6CC7"/>
    <w:rsid w:val="007F19B7"/>
    <w:rsid w:val="007F3EF9"/>
    <w:rsid w:val="007F4AEE"/>
    <w:rsid w:val="007F52D8"/>
    <w:rsid w:val="00805388"/>
    <w:rsid w:val="00806A5A"/>
    <w:rsid w:val="00807707"/>
    <w:rsid w:val="008178D6"/>
    <w:rsid w:val="008217BE"/>
    <w:rsid w:val="008219E8"/>
    <w:rsid w:val="00821F7D"/>
    <w:rsid w:val="00827258"/>
    <w:rsid w:val="00833E30"/>
    <w:rsid w:val="008371D4"/>
    <w:rsid w:val="0084157A"/>
    <w:rsid w:val="00843BC7"/>
    <w:rsid w:val="00853B0B"/>
    <w:rsid w:val="00862A2F"/>
    <w:rsid w:val="008636FC"/>
    <w:rsid w:val="00865443"/>
    <w:rsid w:val="00866091"/>
    <w:rsid w:val="008717F8"/>
    <w:rsid w:val="0087294F"/>
    <w:rsid w:val="00876E4C"/>
    <w:rsid w:val="0087775D"/>
    <w:rsid w:val="0088018F"/>
    <w:rsid w:val="0088111C"/>
    <w:rsid w:val="008827D6"/>
    <w:rsid w:val="00882F06"/>
    <w:rsid w:val="00883B78"/>
    <w:rsid w:val="008862FD"/>
    <w:rsid w:val="00886D7E"/>
    <w:rsid w:val="00886E10"/>
    <w:rsid w:val="0089054C"/>
    <w:rsid w:val="008952D7"/>
    <w:rsid w:val="00895879"/>
    <w:rsid w:val="00895977"/>
    <w:rsid w:val="00896017"/>
    <w:rsid w:val="00897D69"/>
    <w:rsid w:val="008A6F59"/>
    <w:rsid w:val="008A72C5"/>
    <w:rsid w:val="008A7FEC"/>
    <w:rsid w:val="008B043C"/>
    <w:rsid w:val="008B3C6B"/>
    <w:rsid w:val="008B7120"/>
    <w:rsid w:val="008B742E"/>
    <w:rsid w:val="008C04DF"/>
    <w:rsid w:val="008C693D"/>
    <w:rsid w:val="008D022B"/>
    <w:rsid w:val="008D2B02"/>
    <w:rsid w:val="008D3744"/>
    <w:rsid w:val="008E110D"/>
    <w:rsid w:val="008E3499"/>
    <w:rsid w:val="008E41DE"/>
    <w:rsid w:val="008F076D"/>
    <w:rsid w:val="008F0BA9"/>
    <w:rsid w:val="008F1AFC"/>
    <w:rsid w:val="008F208C"/>
    <w:rsid w:val="008F2166"/>
    <w:rsid w:val="008F32C4"/>
    <w:rsid w:val="008F37D5"/>
    <w:rsid w:val="009007AD"/>
    <w:rsid w:val="00901821"/>
    <w:rsid w:val="0090192F"/>
    <w:rsid w:val="009031C8"/>
    <w:rsid w:val="0090540E"/>
    <w:rsid w:val="00906804"/>
    <w:rsid w:val="00906EFB"/>
    <w:rsid w:val="00912300"/>
    <w:rsid w:val="009139C9"/>
    <w:rsid w:val="00915CEC"/>
    <w:rsid w:val="00916187"/>
    <w:rsid w:val="00916A04"/>
    <w:rsid w:val="00920667"/>
    <w:rsid w:val="00924E6F"/>
    <w:rsid w:val="00927862"/>
    <w:rsid w:val="00927B01"/>
    <w:rsid w:val="009322A9"/>
    <w:rsid w:val="009329F2"/>
    <w:rsid w:val="00934826"/>
    <w:rsid w:val="00936FE6"/>
    <w:rsid w:val="009377F4"/>
    <w:rsid w:val="00940C4F"/>
    <w:rsid w:val="00946D14"/>
    <w:rsid w:val="00947A2E"/>
    <w:rsid w:val="00953B0B"/>
    <w:rsid w:val="00953D20"/>
    <w:rsid w:val="00953EDE"/>
    <w:rsid w:val="00957601"/>
    <w:rsid w:val="00962A7B"/>
    <w:rsid w:val="0096375B"/>
    <w:rsid w:val="00963F7A"/>
    <w:rsid w:val="00964E21"/>
    <w:rsid w:val="00965417"/>
    <w:rsid w:val="009665C6"/>
    <w:rsid w:val="009729BF"/>
    <w:rsid w:val="00976A2A"/>
    <w:rsid w:val="00976CB8"/>
    <w:rsid w:val="00977071"/>
    <w:rsid w:val="00980743"/>
    <w:rsid w:val="009811E3"/>
    <w:rsid w:val="009833A8"/>
    <w:rsid w:val="00983ABE"/>
    <w:rsid w:val="00984467"/>
    <w:rsid w:val="00985289"/>
    <w:rsid w:val="009954D2"/>
    <w:rsid w:val="00996ED2"/>
    <w:rsid w:val="009A0BD5"/>
    <w:rsid w:val="009A17E8"/>
    <w:rsid w:val="009A24E5"/>
    <w:rsid w:val="009A4BA7"/>
    <w:rsid w:val="009A5A87"/>
    <w:rsid w:val="009A7730"/>
    <w:rsid w:val="009B1D47"/>
    <w:rsid w:val="009B4F11"/>
    <w:rsid w:val="009B57C4"/>
    <w:rsid w:val="009B5A08"/>
    <w:rsid w:val="009C0276"/>
    <w:rsid w:val="009C044C"/>
    <w:rsid w:val="009C16C3"/>
    <w:rsid w:val="009C333A"/>
    <w:rsid w:val="009D30AE"/>
    <w:rsid w:val="009D3169"/>
    <w:rsid w:val="009D6463"/>
    <w:rsid w:val="009D6EC9"/>
    <w:rsid w:val="009E0EBB"/>
    <w:rsid w:val="009E177E"/>
    <w:rsid w:val="009E32EA"/>
    <w:rsid w:val="009E394D"/>
    <w:rsid w:val="009E4B0B"/>
    <w:rsid w:val="009E5AC0"/>
    <w:rsid w:val="009E6C8D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5A35"/>
    <w:rsid w:val="00A2717F"/>
    <w:rsid w:val="00A313FE"/>
    <w:rsid w:val="00A328B0"/>
    <w:rsid w:val="00A32F6E"/>
    <w:rsid w:val="00A34507"/>
    <w:rsid w:val="00A425F7"/>
    <w:rsid w:val="00A42E06"/>
    <w:rsid w:val="00A435EA"/>
    <w:rsid w:val="00A445AF"/>
    <w:rsid w:val="00A4468B"/>
    <w:rsid w:val="00A44BBD"/>
    <w:rsid w:val="00A47501"/>
    <w:rsid w:val="00A50A51"/>
    <w:rsid w:val="00A51F7B"/>
    <w:rsid w:val="00A56556"/>
    <w:rsid w:val="00A64D8C"/>
    <w:rsid w:val="00A64E89"/>
    <w:rsid w:val="00A654CF"/>
    <w:rsid w:val="00A6674E"/>
    <w:rsid w:val="00A701F8"/>
    <w:rsid w:val="00A723DF"/>
    <w:rsid w:val="00A72A14"/>
    <w:rsid w:val="00A737DD"/>
    <w:rsid w:val="00A7514A"/>
    <w:rsid w:val="00A75154"/>
    <w:rsid w:val="00A7541F"/>
    <w:rsid w:val="00A87351"/>
    <w:rsid w:val="00A924B3"/>
    <w:rsid w:val="00A96B82"/>
    <w:rsid w:val="00A97414"/>
    <w:rsid w:val="00AA0B79"/>
    <w:rsid w:val="00AA0BA6"/>
    <w:rsid w:val="00AB0A06"/>
    <w:rsid w:val="00AB11F3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2185"/>
    <w:rsid w:val="00AD36DE"/>
    <w:rsid w:val="00AD3E45"/>
    <w:rsid w:val="00AD41E4"/>
    <w:rsid w:val="00AD45DB"/>
    <w:rsid w:val="00AD5374"/>
    <w:rsid w:val="00AD5C6E"/>
    <w:rsid w:val="00AD658C"/>
    <w:rsid w:val="00AD723F"/>
    <w:rsid w:val="00AE06B4"/>
    <w:rsid w:val="00AE4910"/>
    <w:rsid w:val="00AE4BCE"/>
    <w:rsid w:val="00AE5F8B"/>
    <w:rsid w:val="00AF4080"/>
    <w:rsid w:val="00AF70E9"/>
    <w:rsid w:val="00AF7F22"/>
    <w:rsid w:val="00B0309E"/>
    <w:rsid w:val="00B04A24"/>
    <w:rsid w:val="00B06B67"/>
    <w:rsid w:val="00B1062C"/>
    <w:rsid w:val="00B11ADA"/>
    <w:rsid w:val="00B13F40"/>
    <w:rsid w:val="00B16851"/>
    <w:rsid w:val="00B16DF9"/>
    <w:rsid w:val="00B21522"/>
    <w:rsid w:val="00B246B5"/>
    <w:rsid w:val="00B31C03"/>
    <w:rsid w:val="00B32CFC"/>
    <w:rsid w:val="00B3393D"/>
    <w:rsid w:val="00B340F6"/>
    <w:rsid w:val="00B367FA"/>
    <w:rsid w:val="00B36A55"/>
    <w:rsid w:val="00B378FD"/>
    <w:rsid w:val="00B403D9"/>
    <w:rsid w:val="00B41965"/>
    <w:rsid w:val="00B4317D"/>
    <w:rsid w:val="00B43686"/>
    <w:rsid w:val="00B44610"/>
    <w:rsid w:val="00B54251"/>
    <w:rsid w:val="00B54559"/>
    <w:rsid w:val="00B54828"/>
    <w:rsid w:val="00B55288"/>
    <w:rsid w:val="00B62DC8"/>
    <w:rsid w:val="00B63ED1"/>
    <w:rsid w:val="00B64AA4"/>
    <w:rsid w:val="00B6549E"/>
    <w:rsid w:val="00B655E8"/>
    <w:rsid w:val="00B66C93"/>
    <w:rsid w:val="00B71DAA"/>
    <w:rsid w:val="00B75253"/>
    <w:rsid w:val="00B762BB"/>
    <w:rsid w:val="00B80219"/>
    <w:rsid w:val="00B80BB3"/>
    <w:rsid w:val="00B83261"/>
    <w:rsid w:val="00B84D31"/>
    <w:rsid w:val="00B86B3E"/>
    <w:rsid w:val="00B915EF"/>
    <w:rsid w:val="00B92C6F"/>
    <w:rsid w:val="00B92F8E"/>
    <w:rsid w:val="00B9364C"/>
    <w:rsid w:val="00B9374F"/>
    <w:rsid w:val="00B94D0D"/>
    <w:rsid w:val="00B95079"/>
    <w:rsid w:val="00BA0810"/>
    <w:rsid w:val="00BA0C66"/>
    <w:rsid w:val="00BA189D"/>
    <w:rsid w:val="00BA4529"/>
    <w:rsid w:val="00BA58E4"/>
    <w:rsid w:val="00BA637E"/>
    <w:rsid w:val="00BB1C59"/>
    <w:rsid w:val="00BB45BC"/>
    <w:rsid w:val="00BB5573"/>
    <w:rsid w:val="00BC1625"/>
    <w:rsid w:val="00BC612C"/>
    <w:rsid w:val="00BC7148"/>
    <w:rsid w:val="00BD165D"/>
    <w:rsid w:val="00BD22AA"/>
    <w:rsid w:val="00BD3C0C"/>
    <w:rsid w:val="00BD45E1"/>
    <w:rsid w:val="00BD53D8"/>
    <w:rsid w:val="00BE0B37"/>
    <w:rsid w:val="00BE3011"/>
    <w:rsid w:val="00BE569E"/>
    <w:rsid w:val="00BF2139"/>
    <w:rsid w:val="00BF4E68"/>
    <w:rsid w:val="00BF5716"/>
    <w:rsid w:val="00BF58C9"/>
    <w:rsid w:val="00BF5FB1"/>
    <w:rsid w:val="00BF6FCD"/>
    <w:rsid w:val="00BF714F"/>
    <w:rsid w:val="00C03BD8"/>
    <w:rsid w:val="00C1014F"/>
    <w:rsid w:val="00C10FD9"/>
    <w:rsid w:val="00C134F2"/>
    <w:rsid w:val="00C1729F"/>
    <w:rsid w:val="00C21A4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3C05"/>
    <w:rsid w:val="00C54407"/>
    <w:rsid w:val="00C54695"/>
    <w:rsid w:val="00C6283D"/>
    <w:rsid w:val="00C62CEA"/>
    <w:rsid w:val="00C64FBA"/>
    <w:rsid w:val="00C65A4D"/>
    <w:rsid w:val="00C66B9F"/>
    <w:rsid w:val="00C708C2"/>
    <w:rsid w:val="00C71038"/>
    <w:rsid w:val="00C73786"/>
    <w:rsid w:val="00C75E30"/>
    <w:rsid w:val="00C76331"/>
    <w:rsid w:val="00C766DB"/>
    <w:rsid w:val="00C76AB5"/>
    <w:rsid w:val="00C77AFC"/>
    <w:rsid w:val="00C80C14"/>
    <w:rsid w:val="00C81517"/>
    <w:rsid w:val="00C8173F"/>
    <w:rsid w:val="00C825FD"/>
    <w:rsid w:val="00C83C5D"/>
    <w:rsid w:val="00C85495"/>
    <w:rsid w:val="00C85947"/>
    <w:rsid w:val="00C86ADC"/>
    <w:rsid w:val="00C87C73"/>
    <w:rsid w:val="00C9102E"/>
    <w:rsid w:val="00C911F5"/>
    <w:rsid w:val="00C9122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539"/>
    <w:rsid w:val="00CB4DD3"/>
    <w:rsid w:val="00CB5EF3"/>
    <w:rsid w:val="00CB5F89"/>
    <w:rsid w:val="00CB683C"/>
    <w:rsid w:val="00CB6C21"/>
    <w:rsid w:val="00CB6E44"/>
    <w:rsid w:val="00CC07C6"/>
    <w:rsid w:val="00CC3EAF"/>
    <w:rsid w:val="00CC4790"/>
    <w:rsid w:val="00CD1AF2"/>
    <w:rsid w:val="00CD428B"/>
    <w:rsid w:val="00CE2408"/>
    <w:rsid w:val="00CE47CB"/>
    <w:rsid w:val="00CE775E"/>
    <w:rsid w:val="00CF21FF"/>
    <w:rsid w:val="00CF57A9"/>
    <w:rsid w:val="00CF661C"/>
    <w:rsid w:val="00CF7821"/>
    <w:rsid w:val="00CF7858"/>
    <w:rsid w:val="00D000E7"/>
    <w:rsid w:val="00D01104"/>
    <w:rsid w:val="00D0280A"/>
    <w:rsid w:val="00D02C49"/>
    <w:rsid w:val="00D03453"/>
    <w:rsid w:val="00D0649C"/>
    <w:rsid w:val="00D06C26"/>
    <w:rsid w:val="00D06C5F"/>
    <w:rsid w:val="00D11FD2"/>
    <w:rsid w:val="00D131E0"/>
    <w:rsid w:val="00D143FC"/>
    <w:rsid w:val="00D14B2B"/>
    <w:rsid w:val="00D1552B"/>
    <w:rsid w:val="00D15EE2"/>
    <w:rsid w:val="00D22744"/>
    <w:rsid w:val="00D23EF1"/>
    <w:rsid w:val="00D24695"/>
    <w:rsid w:val="00D27776"/>
    <w:rsid w:val="00D34F20"/>
    <w:rsid w:val="00D35CE2"/>
    <w:rsid w:val="00D374F8"/>
    <w:rsid w:val="00D40B5C"/>
    <w:rsid w:val="00D40E23"/>
    <w:rsid w:val="00D41F91"/>
    <w:rsid w:val="00D42BEF"/>
    <w:rsid w:val="00D466EE"/>
    <w:rsid w:val="00D52E6A"/>
    <w:rsid w:val="00D5354A"/>
    <w:rsid w:val="00D61D84"/>
    <w:rsid w:val="00D6735D"/>
    <w:rsid w:val="00D70047"/>
    <w:rsid w:val="00D7431E"/>
    <w:rsid w:val="00D7525B"/>
    <w:rsid w:val="00D7766D"/>
    <w:rsid w:val="00D80931"/>
    <w:rsid w:val="00D82859"/>
    <w:rsid w:val="00D8399F"/>
    <w:rsid w:val="00D83FEA"/>
    <w:rsid w:val="00D85A8E"/>
    <w:rsid w:val="00D8786A"/>
    <w:rsid w:val="00D9015F"/>
    <w:rsid w:val="00D969BE"/>
    <w:rsid w:val="00D96E32"/>
    <w:rsid w:val="00DA1BD1"/>
    <w:rsid w:val="00DA1EB6"/>
    <w:rsid w:val="00DB16B1"/>
    <w:rsid w:val="00DB3983"/>
    <w:rsid w:val="00DC11FA"/>
    <w:rsid w:val="00DC2029"/>
    <w:rsid w:val="00DC263B"/>
    <w:rsid w:val="00DD138A"/>
    <w:rsid w:val="00DD1B1C"/>
    <w:rsid w:val="00DD56A5"/>
    <w:rsid w:val="00DD6ABD"/>
    <w:rsid w:val="00DE1141"/>
    <w:rsid w:val="00DE2390"/>
    <w:rsid w:val="00DE43FB"/>
    <w:rsid w:val="00DE5C24"/>
    <w:rsid w:val="00DE71D0"/>
    <w:rsid w:val="00DF3468"/>
    <w:rsid w:val="00DF45EE"/>
    <w:rsid w:val="00DF4E7D"/>
    <w:rsid w:val="00DF741F"/>
    <w:rsid w:val="00E02EC6"/>
    <w:rsid w:val="00E03033"/>
    <w:rsid w:val="00E041BF"/>
    <w:rsid w:val="00E0479D"/>
    <w:rsid w:val="00E04F1B"/>
    <w:rsid w:val="00E1104E"/>
    <w:rsid w:val="00E17040"/>
    <w:rsid w:val="00E22561"/>
    <w:rsid w:val="00E23159"/>
    <w:rsid w:val="00E24245"/>
    <w:rsid w:val="00E242C6"/>
    <w:rsid w:val="00E24428"/>
    <w:rsid w:val="00E26CA9"/>
    <w:rsid w:val="00E27416"/>
    <w:rsid w:val="00E308BF"/>
    <w:rsid w:val="00E317CE"/>
    <w:rsid w:val="00E31DB8"/>
    <w:rsid w:val="00E32E5F"/>
    <w:rsid w:val="00E40758"/>
    <w:rsid w:val="00E42F41"/>
    <w:rsid w:val="00E46A41"/>
    <w:rsid w:val="00E5260F"/>
    <w:rsid w:val="00E54D03"/>
    <w:rsid w:val="00E56A82"/>
    <w:rsid w:val="00E6062A"/>
    <w:rsid w:val="00E61BC5"/>
    <w:rsid w:val="00E62ACD"/>
    <w:rsid w:val="00E64111"/>
    <w:rsid w:val="00E672A1"/>
    <w:rsid w:val="00E7607B"/>
    <w:rsid w:val="00E7612C"/>
    <w:rsid w:val="00E77007"/>
    <w:rsid w:val="00E77B3E"/>
    <w:rsid w:val="00E80049"/>
    <w:rsid w:val="00E925AA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69F0"/>
    <w:rsid w:val="00EC6E40"/>
    <w:rsid w:val="00EC727F"/>
    <w:rsid w:val="00EC789A"/>
    <w:rsid w:val="00EC7F9D"/>
    <w:rsid w:val="00ED143C"/>
    <w:rsid w:val="00ED7C33"/>
    <w:rsid w:val="00EE0993"/>
    <w:rsid w:val="00EE15C8"/>
    <w:rsid w:val="00EE2B13"/>
    <w:rsid w:val="00EE3091"/>
    <w:rsid w:val="00EE42C7"/>
    <w:rsid w:val="00EE5466"/>
    <w:rsid w:val="00F01D5C"/>
    <w:rsid w:val="00F02CA3"/>
    <w:rsid w:val="00F02DF7"/>
    <w:rsid w:val="00F03BB1"/>
    <w:rsid w:val="00F03D3C"/>
    <w:rsid w:val="00F1177A"/>
    <w:rsid w:val="00F12F55"/>
    <w:rsid w:val="00F13B67"/>
    <w:rsid w:val="00F21BCC"/>
    <w:rsid w:val="00F22188"/>
    <w:rsid w:val="00F22367"/>
    <w:rsid w:val="00F239A5"/>
    <w:rsid w:val="00F24DF1"/>
    <w:rsid w:val="00F34A4B"/>
    <w:rsid w:val="00F405F2"/>
    <w:rsid w:val="00F4244F"/>
    <w:rsid w:val="00F44566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003B"/>
    <w:rsid w:val="00F9114D"/>
    <w:rsid w:val="00F91D38"/>
    <w:rsid w:val="00F92605"/>
    <w:rsid w:val="00FA2838"/>
    <w:rsid w:val="00FA4601"/>
    <w:rsid w:val="00FB5040"/>
    <w:rsid w:val="00FB5C38"/>
    <w:rsid w:val="00FB6605"/>
    <w:rsid w:val="00FC025A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D6424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33F4A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0A664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4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05DDF-F031-48A0-AE0B-F9243ABD9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4</Pages>
  <Words>1069</Words>
  <Characters>6417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60</cp:revision>
  <cp:lastPrinted>2021-07-20T16:59:00Z</cp:lastPrinted>
  <dcterms:created xsi:type="dcterms:W3CDTF">2015-09-13T07:48:00Z</dcterms:created>
  <dcterms:modified xsi:type="dcterms:W3CDTF">2025-07-08T21:13:00Z</dcterms:modified>
</cp:coreProperties>
</file>